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B6487" w14:textId="77777777"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permStart w:id="1844775935" w:edGrp="everyone"/>
      <w:permEnd w:id="1844775935"/>
    </w:p>
    <w:p w14:paraId="6E4C68BB" w14:textId="77777777"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045AB809" w14:textId="77777777" w:rsidR="0019212C" w:rsidRPr="004B5AB3" w:rsidRDefault="00226EA9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14:paraId="2752EC8A" w14:textId="7F3C4E90"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 xml:space="preserve">на оказание </w:t>
      </w:r>
      <w:r w:rsidR="00DF488B" w:rsidRPr="004B5AB3">
        <w:rPr>
          <w:rFonts w:ascii="Tahoma" w:hAnsi="Tahoma" w:cs="Tahoma"/>
          <w:b/>
          <w:bCs/>
          <w:szCs w:val="20"/>
        </w:rPr>
        <w:t>услуг</w:t>
      </w:r>
      <w:r w:rsidRPr="004B5AB3">
        <w:rPr>
          <w:rFonts w:ascii="Tahoma" w:hAnsi="Tahoma" w:cs="Tahoma"/>
          <w:b/>
          <w:bCs/>
          <w:szCs w:val="20"/>
        </w:rPr>
        <w:t xml:space="preserve"> </w:t>
      </w:r>
      <w:permStart w:id="479609040" w:edGrp="everyone"/>
      <w:r w:rsidRPr="004B5AB3">
        <w:rPr>
          <w:rFonts w:ascii="Tahoma" w:hAnsi="Tahoma" w:cs="Tahoma"/>
          <w:b/>
          <w:bCs/>
          <w:szCs w:val="20"/>
        </w:rPr>
        <w:t xml:space="preserve">по </w:t>
      </w:r>
      <w:r w:rsidR="00310F83" w:rsidRPr="008B3FDA">
        <w:rPr>
          <w:rFonts w:ascii="Tahoma" w:hAnsi="Tahoma" w:cs="Tahoma"/>
          <w:szCs w:val="20"/>
        </w:rPr>
        <w:t>проведению исследования пользовательского опыта</w:t>
      </w:r>
      <w:r w:rsidR="00310F83">
        <w:rPr>
          <w:rFonts w:ascii="Tahoma" w:hAnsi="Tahoma" w:cs="Tahoma"/>
          <w:szCs w:val="20"/>
        </w:rPr>
        <w:t xml:space="preserve"> взаимодействия с онлайн сервисами компании</w:t>
      </w:r>
      <w:r w:rsidR="00310F83" w:rsidRPr="008B3FDA">
        <w:rPr>
          <w:rFonts w:ascii="Tahoma" w:hAnsi="Tahoma" w:cs="Tahoma"/>
          <w:szCs w:val="20"/>
        </w:rPr>
        <w:t xml:space="preserve"> с це</w:t>
      </w:r>
      <w:r w:rsidR="00310F83">
        <w:rPr>
          <w:rFonts w:ascii="Tahoma" w:hAnsi="Tahoma" w:cs="Tahoma"/>
          <w:szCs w:val="20"/>
        </w:rPr>
        <w:t xml:space="preserve">лью </w:t>
      </w:r>
      <w:r w:rsidR="00310F83" w:rsidRPr="008B3FDA">
        <w:rPr>
          <w:rFonts w:ascii="Arial" w:hAnsi="Arial" w:cs="Arial"/>
          <w:shd w:val="clear" w:color="auto" w:fill="FFFFFF"/>
        </w:rPr>
        <w:t>обнаружения проблем, выявления потребностей и формирования</w:t>
      </w:r>
      <w:r w:rsidR="00310F83">
        <w:rPr>
          <w:rFonts w:ascii="Arial" w:hAnsi="Arial" w:cs="Arial"/>
          <w:shd w:val="clear" w:color="auto" w:fill="FFFFFF"/>
        </w:rPr>
        <w:t xml:space="preserve"> предложений</w:t>
      </w:r>
      <w:permEnd w:id="479609040"/>
    </w:p>
    <w:p w14:paraId="3349379C" w14:textId="77777777"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1AE72E78" w14:textId="6100D364" w:rsidR="00265A42" w:rsidRPr="004B5AB3" w:rsidRDefault="00265A42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permStart w:id="646728756" w:edGrp="everyone"/>
      <w:r w:rsidRPr="004B5AB3">
        <w:rPr>
          <w:rFonts w:ascii="Tahoma" w:hAnsi="Tahoma" w:cs="Tahoma"/>
          <w:szCs w:val="20"/>
        </w:rPr>
        <w:t>г.</w:t>
      </w:r>
      <w:r w:rsidR="00256661">
        <w:rPr>
          <w:rFonts w:ascii="Tahoma" w:hAnsi="Tahoma" w:cs="Tahoma"/>
          <w:szCs w:val="20"/>
        </w:rPr>
        <w:t xml:space="preserve"> Москва</w:t>
      </w:r>
      <w:r w:rsidR="004B5AB3" w:rsidRPr="004B5AB3">
        <w:rPr>
          <w:rFonts w:ascii="Tahoma" w:hAnsi="Tahoma" w:cs="Tahoma"/>
          <w:szCs w:val="20"/>
        </w:rPr>
        <w:tab/>
      </w:r>
      <w:r w:rsidR="00256661">
        <w:rPr>
          <w:rFonts w:ascii="Tahoma" w:hAnsi="Tahoma" w:cs="Tahoma"/>
          <w:szCs w:val="20"/>
        </w:rPr>
        <w:t xml:space="preserve">     </w:t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256661">
        <w:rPr>
          <w:rFonts w:ascii="Tahoma" w:hAnsi="Tahoma" w:cs="Tahoma"/>
          <w:szCs w:val="20"/>
        </w:rPr>
        <w:t xml:space="preserve">             </w:t>
      </w:r>
      <w:r w:rsidR="004B5AB3" w:rsidRPr="004B5AB3">
        <w:rPr>
          <w:rFonts w:ascii="Tahoma" w:hAnsi="Tahoma" w:cs="Tahoma"/>
          <w:szCs w:val="20"/>
        </w:rPr>
        <w:t>«___»_____________20</w:t>
      </w:r>
      <w:r w:rsidR="0097002B">
        <w:rPr>
          <w:rFonts w:ascii="Tahoma" w:hAnsi="Tahoma" w:cs="Tahoma"/>
          <w:szCs w:val="20"/>
        </w:rPr>
        <w:t>2__</w:t>
      </w:r>
      <w:r w:rsidR="004B5AB3" w:rsidRPr="004B5AB3">
        <w:rPr>
          <w:rFonts w:ascii="Tahoma" w:hAnsi="Tahoma" w:cs="Tahoma"/>
          <w:szCs w:val="20"/>
        </w:rPr>
        <w:t xml:space="preserve"> г.</w:t>
      </w:r>
    </w:p>
    <w:permEnd w:id="646728756"/>
    <w:p w14:paraId="31EE806B" w14:textId="77777777" w:rsidR="004C3559" w:rsidRPr="004B5AB3" w:rsidRDefault="004C3559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25C16602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07732C1A" w14:textId="25344911" w:rsidR="0019212C" w:rsidRPr="004B5AB3" w:rsidRDefault="001C51A2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2014674868" w:edGrp="everyone"/>
      <w:r w:rsidRPr="008D0352">
        <w:rPr>
          <w:rFonts w:ascii="Tahoma" w:hAnsi="Tahoma" w:cs="Tahoma"/>
          <w:b/>
          <w:bCs/>
          <w:szCs w:val="20"/>
        </w:rPr>
        <w:t>Акционерное общество «Энергосб</w:t>
      </w:r>
      <w:r>
        <w:rPr>
          <w:rFonts w:ascii="Tahoma" w:hAnsi="Tahoma" w:cs="Tahoma"/>
          <w:b/>
          <w:bCs/>
          <w:szCs w:val="20"/>
        </w:rPr>
        <w:t>ыТ Плюс» (АО "ЭнергосбыТ Плюс")</w:t>
      </w:r>
      <w:r w:rsidR="0019212C" w:rsidRPr="004B5AB3">
        <w:rPr>
          <w:rFonts w:ascii="Tahoma" w:hAnsi="Tahoma" w:cs="Tahoma"/>
          <w:b/>
          <w:bCs/>
          <w:szCs w:val="20"/>
        </w:rPr>
        <w:t>,</w:t>
      </w:r>
      <w:permEnd w:id="2014674868"/>
      <w:r w:rsidR="0019212C" w:rsidRPr="004B5AB3">
        <w:rPr>
          <w:rFonts w:ascii="Tahoma" w:hAnsi="Tahoma" w:cs="Tahoma"/>
          <w:szCs w:val="20"/>
        </w:rPr>
        <w:t xml:space="preserve"> именуем</w:t>
      </w:r>
      <w:permStart w:id="311236272" w:edGrp="everyone"/>
      <w:r w:rsidR="0019212C" w:rsidRPr="004B5AB3">
        <w:rPr>
          <w:rFonts w:ascii="Tahoma" w:hAnsi="Tahoma" w:cs="Tahoma"/>
          <w:szCs w:val="20"/>
        </w:rPr>
        <w:t>ое</w:t>
      </w:r>
      <w:permEnd w:id="311236272"/>
      <w:r w:rsidR="0019212C" w:rsidRPr="004B5AB3">
        <w:rPr>
          <w:rFonts w:ascii="Tahoma" w:hAnsi="Tahoma" w:cs="Tahoma"/>
          <w:szCs w:val="20"/>
        </w:rPr>
        <w:t xml:space="preserve"> в дальнейшем </w:t>
      </w:r>
      <w:r w:rsidR="0019212C" w:rsidRPr="004B5AB3">
        <w:rPr>
          <w:rFonts w:ascii="Tahoma" w:hAnsi="Tahoma" w:cs="Tahoma"/>
          <w:b/>
          <w:szCs w:val="20"/>
        </w:rPr>
        <w:t>«Заказчик»</w:t>
      </w:r>
      <w:r w:rsidR="0019212C" w:rsidRPr="004B5AB3">
        <w:rPr>
          <w:rFonts w:ascii="Tahoma" w:hAnsi="Tahoma" w:cs="Tahoma"/>
          <w:szCs w:val="20"/>
        </w:rPr>
        <w:t xml:space="preserve">, в лице </w:t>
      </w:r>
      <w:permStart w:id="722239220" w:edGrp="everyone"/>
      <w:r w:rsidRPr="008D0352">
        <w:rPr>
          <w:rFonts w:ascii="Tahoma" w:hAnsi="Tahoma" w:cs="Tahoma"/>
          <w:szCs w:val="20"/>
        </w:rPr>
        <w:t>Заместителя управляющего директора Семенова Алексея Борисовича</w:t>
      </w:r>
      <w:r w:rsidR="0019212C" w:rsidRPr="004B5AB3">
        <w:rPr>
          <w:rFonts w:ascii="Tahoma" w:hAnsi="Tahoma" w:cs="Tahoma"/>
          <w:szCs w:val="20"/>
        </w:rPr>
        <w:t>,</w:t>
      </w:r>
      <w:permEnd w:id="722239220"/>
      <w:r w:rsidR="0097002B">
        <w:rPr>
          <w:rFonts w:ascii="Tahoma" w:hAnsi="Tahoma" w:cs="Tahoma"/>
          <w:szCs w:val="20"/>
        </w:rPr>
        <w:t xml:space="preserve"> </w:t>
      </w:r>
      <w:r w:rsidR="00226EA9" w:rsidRPr="004B5AB3">
        <w:rPr>
          <w:rFonts w:ascii="Tahoma" w:hAnsi="Tahoma" w:cs="Tahoma"/>
          <w:szCs w:val="20"/>
        </w:rPr>
        <w:t>действующ</w:t>
      </w:r>
      <w:permStart w:id="1161307656" w:edGrp="everyone"/>
      <w:r w:rsidR="00226EA9" w:rsidRPr="004B5AB3">
        <w:rPr>
          <w:rFonts w:ascii="Tahoma" w:hAnsi="Tahoma" w:cs="Tahoma"/>
          <w:szCs w:val="20"/>
        </w:rPr>
        <w:t>его</w:t>
      </w:r>
      <w:permEnd w:id="1161307656"/>
      <w:r w:rsidR="0019212C" w:rsidRPr="004B5AB3">
        <w:rPr>
          <w:rFonts w:ascii="Tahoma" w:hAnsi="Tahoma" w:cs="Tahoma"/>
          <w:szCs w:val="20"/>
        </w:rPr>
        <w:t xml:space="preserve"> на основании </w:t>
      </w:r>
      <w:permStart w:id="1469461916" w:edGrp="everyone"/>
      <w:r w:rsidR="0097002B" w:rsidRPr="004B5AB3">
        <w:rPr>
          <w:rFonts w:ascii="Tahoma" w:hAnsi="Tahoma" w:cs="Tahoma"/>
          <w:szCs w:val="20"/>
        </w:rPr>
        <w:t>доверенности №</w:t>
      </w:r>
      <w:r w:rsidRPr="008D0352">
        <w:rPr>
          <w:rFonts w:ascii="Tahoma" w:hAnsi="Tahoma" w:cs="Tahoma"/>
          <w:szCs w:val="20"/>
        </w:rPr>
        <w:t xml:space="preserve"> 77/406-н/77-20</w:t>
      </w:r>
      <w:r w:rsidR="003207B0">
        <w:rPr>
          <w:rFonts w:ascii="Tahoma" w:hAnsi="Tahoma" w:cs="Tahoma"/>
          <w:szCs w:val="20"/>
        </w:rPr>
        <w:t>22</w:t>
      </w:r>
      <w:r w:rsidRPr="008D0352">
        <w:rPr>
          <w:rFonts w:ascii="Tahoma" w:hAnsi="Tahoma" w:cs="Tahoma"/>
          <w:szCs w:val="20"/>
        </w:rPr>
        <w:t>-</w:t>
      </w:r>
      <w:r w:rsidR="003207B0">
        <w:rPr>
          <w:rFonts w:ascii="Tahoma" w:hAnsi="Tahoma" w:cs="Tahoma"/>
          <w:szCs w:val="20"/>
        </w:rPr>
        <w:t>6</w:t>
      </w:r>
      <w:r w:rsidRPr="008D0352">
        <w:rPr>
          <w:rFonts w:ascii="Tahoma" w:hAnsi="Tahoma" w:cs="Tahoma"/>
          <w:szCs w:val="20"/>
        </w:rPr>
        <w:t>-</w:t>
      </w:r>
      <w:r w:rsidR="003207B0">
        <w:rPr>
          <w:rFonts w:ascii="Tahoma" w:hAnsi="Tahoma" w:cs="Tahoma"/>
          <w:szCs w:val="20"/>
        </w:rPr>
        <w:t>1801</w:t>
      </w:r>
      <w:r w:rsidRPr="008D0352">
        <w:rPr>
          <w:rFonts w:ascii="Tahoma" w:hAnsi="Tahoma" w:cs="Tahoma"/>
          <w:szCs w:val="20"/>
        </w:rPr>
        <w:t xml:space="preserve"> от </w:t>
      </w:r>
      <w:r w:rsidR="003207B0">
        <w:rPr>
          <w:rFonts w:ascii="Tahoma" w:hAnsi="Tahoma" w:cs="Tahoma"/>
          <w:szCs w:val="20"/>
        </w:rPr>
        <w:t>1</w:t>
      </w:r>
      <w:r w:rsidRPr="008D0352">
        <w:rPr>
          <w:rFonts w:ascii="Tahoma" w:hAnsi="Tahoma" w:cs="Tahoma"/>
          <w:szCs w:val="20"/>
        </w:rPr>
        <w:t xml:space="preserve">9 </w:t>
      </w:r>
      <w:r w:rsidR="003207B0">
        <w:rPr>
          <w:rFonts w:ascii="Tahoma" w:hAnsi="Tahoma" w:cs="Tahoma"/>
          <w:szCs w:val="20"/>
        </w:rPr>
        <w:t>сентября</w:t>
      </w:r>
      <w:r w:rsidRPr="008D0352">
        <w:rPr>
          <w:rFonts w:ascii="Tahoma" w:hAnsi="Tahoma" w:cs="Tahoma"/>
          <w:szCs w:val="20"/>
        </w:rPr>
        <w:t xml:space="preserve"> 20</w:t>
      </w:r>
      <w:r w:rsidR="003207B0">
        <w:rPr>
          <w:rFonts w:ascii="Tahoma" w:hAnsi="Tahoma" w:cs="Tahoma"/>
          <w:szCs w:val="20"/>
        </w:rPr>
        <w:t>22</w:t>
      </w:r>
      <w:permEnd w:id="1469461916"/>
      <w:r w:rsidR="0097002B" w:rsidRPr="008D0352">
        <w:rPr>
          <w:rFonts w:ascii="Tahoma" w:hAnsi="Tahoma" w:cs="Tahoma"/>
          <w:szCs w:val="20"/>
        </w:rPr>
        <w:t>г.</w:t>
      </w:r>
      <w:r w:rsidR="0097002B">
        <w:rPr>
          <w:rFonts w:ascii="Tahoma" w:hAnsi="Tahoma" w:cs="Tahoma"/>
          <w:szCs w:val="20"/>
        </w:rPr>
        <w:t>,</w:t>
      </w:r>
      <w:r w:rsidR="0097002B" w:rsidRPr="004B5AB3">
        <w:rPr>
          <w:rFonts w:ascii="Tahoma" w:hAnsi="Tahoma" w:cs="Tahoma"/>
          <w:szCs w:val="20"/>
        </w:rPr>
        <w:t xml:space="preserve"> с</w:t>
      </w:r>
      <w:r w:rsidR="0019212C" w:rsidRPr="004B5AB3">
        <w:rPr>
          <w:rFonts w:ascii="Tahoma" w:hAnsi="Tahoma" w:cs="Tahoma"/>
          <w:szCs w:val="20"/>
        </w:rPr>
        <w:t xml:space="preserve"> одной стороны, и</w:t>
      </w:r>
    </w:p>
    <w:p w14:paraId="686F9EF6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693783424" w:edGrp="everyone"/>
      <w:r w:rsidRPr="004B5AB3">
        <w:rPr>
          <w:rFonts w:ascii="Tahoma" w:hAnsi="Tahoma" w:cs="Tahoma"/>
          <w:b/>
          <w:bCs/>
          <w:szCs w:val="20"/>
        </w:rPr>
        <w:t>_____________________________________</w:t>
      </w:r>
      <w:r w:rsidR="004741E3" w:rsidRPr="004B5AB3">
        <w:rPr>
          <w:rFonts w:ascii="Tahoma" w:hAnsi="Tahoma" w:cs="Tahoma"/>
          <w:b/>
          <w:bCs/>
          <w:szCs w:val="20"/>
        </w:rPr>
        <w:t>(</w:t>
      </w:r>
      <w:r w:rsidRPr="004B5AB3">
        <w:rPr>
          <w:rFonts w:ascii="Tahoma" w:hAnsi="Tahoma" w:cs="Tahoma"/>
          <w:b/>
          <w:bCs/>
          <w:szCs w:val="20"/>
        </w:rPr>
        <w:t>______________</w:t>
      </w:r>
      <w:r w:rsidR="004741E3" w:rsidRPr="004B5AB3">
        <w:rPr>
          <w:rFonts w:ascii="Tahoma" w:hAnsi="Tahoma" w:cs="Tahoma"/>
          <w:b/>
          <w:bCs/>
          <w:szCs w:val="20"/>
        </w:rPr>
        <w:t>)</w:t>
      </w:r>
      <w:r w:rsidRPr="004B5AB3">
        <w:rPr>
          <w:rFonts w:ascii="Tahoma" w:hAnsi="Tahoma" w:cs="Tahoma"/>
          <w:b/>
          <w:bCs/>
          <w:szCs w:val="20"/>
        </w:rPr>
        <w:t>,</w:t>
      </w:r>
      <w:permEnd w:id="693783424"/>
      <w:r w:rsidRPr="004B5AB3">
        <w:rPr>
          <w:rFonts w:ascii="Tahoma" w:hAnsi="Tahoma" w:cs="Tahoma"/>
          <w:szCs w:val="20"/>
        </w:rPr>
        <w:t xml:space="preserve"> </w:t>
      </w:r>
      <w:r w:rsidR="000C358B" w:rsidRPr="004B5AB3">
        <w:rPr>
          <w:rFonts w:ascii="Tahoma" w:hAnsi="Tahoma" w:cs="Tahoma"/>
          <w:szCs w:val="20"/>
        </w:rPr>
        <w:t>именуем</w:t>
      </w:r>
      <w:permStart w:id="1440893528" w:edGrp="everyone"/>
      <w:r w:rsidR="000C358B" w:rsidRPr="004B5AB3">
        <w:rPr>
          <w:rFonts w:ascii="Tahoma" w:hAnsi="Tahoma" w:cs="Tahoma"/>
          <w:szCs w:val="20"/>
        </w:rPr>
        <w:t>ое</w:t>
      </w:r>
      <w:permEnd w:id="1440893528"/>
      <w:r w:rsidRPr="004B5AB3">
        <w:rPr>
          <w:rFonts w:ascii="Tahoma" w:hAnsi="Tahoma" w:cs="Tahoma"/>
          <w:szCs w:val="20"/>
        </w:rPr>
        <w:t xml:space="preserve">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 xml:space="preserve">, </w:t>
      </w:r>
      <w:permStart w:id="336862329" w:edGrp="everyone"/>
      <w:r w:rsidRPr="004B5AB3">
        <w:rPr>
          <w:rFonts w:ascii="Tahoma" w:hAnsi="Tahoma" w:cs="Tahoma"/>
          <w:szCs w:val="20"/>
        </w:rPr>
        <w:t>в лице _________________</w:t>
      </w:r>
      <w:r w:rsidR="00A36B32" w:rsidRPr="004B5AB3">
        <w:rPr>
          <w:rFonts w:ascii="Tahoma" w:hAnsi="Tahoma" w:cs="Tahoma"/>
          <w:szCs w:val="20"/>
        </w:rPr>
        <w:t>______________________________</w:t>
      </w:r>
      <w:r w:rsidRPr="004B5AB3">
        <w:rPr>
          <w:rFonts w:ascii="Tahoma" w:hAnsi="Tahoma" w:cs="Tahoma"/>
          <w:szCs w:val="20"/>
        </w:rPr>
        <w:t xml:space="preserve">, </w:t>
      </w:r>
      <w:r w:rsidR="00C11008" w:rsidRPr="004B5AB3">
        <w:rPr>
          <w:rFonts w:ascii="Tahoma" w:hAnsi="Tahoma" w:cs="Tahoma"/>
          <w:szCs w:val="20"/>
        </w:rPr>
        <w:t>действующего</w:t>
      </w:r>
      <w:r w:rsidR="0052367F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на основании ___________________,</w:t>
      </w:r>
      <w:permEnd w:id="336862329"/>
      <w:r w:rsidRPr="004B5AB3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1D322214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27522385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Предмет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15297F62" w14:textId="3EA8C244" w:rsidR="0019212C" w:rsidRPr="004B5AB3" w:rsidRDefault="000435A1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19212C" w:rsidRPr="004B5AB3">
        <w:rPr>
          <w:rFonts w:ascii="Tahoma" w:hAnsi="Tahoma" w:cs="Tahoma"/>
          <w:szCs w:val="20"/>
        </w:rPr>
        <w:t xml:space="preserve">обязуется оказать </w:t>
      </w:r>
      <w:r w:rsidR="00DF488B" w:rsidRPr="004B5AB3">
        <w:rPr>
          <w:rFonts w:ascii="Tahoma" w:hAnsi="Tahoma" w:cs="Tahoma"/>
          <w:szCs w:val="20"/>
        </w:rPr>
        <w:t>услуг</w:t>
      </w:r>
      <w:r w:rsidR="0019212C" w:rsidRPr="004B5AB3">
        <w:rPr>
          <w:rFonts w:ascii="Tahoma" w:hAnsi="Tahoma" w:cs="Tahoma"/>
          <w:szCs w:val="20"/>
        </w:rPr>
        <w:t xml:space="preserve">и по </w:t>
      </w:r>
      <w:permStart w:id="1256735449" w:edGrp="everyone"/>
      <w:r w:rsidR="00190F07" w:rsidRPr="008B3FDA">
        <w:rPr>
          <w:rFonts w:ascii="Tahoma" w:hAnsi="Tahoma" w:cs="Tahoma"/>
          <w:szCs w:val="20"/>
        </w:rPr>
        <w:t>проведению исследования пользовательского опыта</w:t>
      </w:r>
      <w:r w:rsidR="008B3FDA">
        <w:rPr>
          <w:rFonts w:ascii="Tahoma" w:hAnsi="Tahoma" w:cs="Tahoma"/>
          <w:szCs w:val="20"/>
        </w:rPr>
        <w:t xml:space="preserve"> взаимодействия с онлайн сервисами компании</w:t>
      </w:r>
      <w:r w:rsidR="00190F07" w:rsidRPr="008B3FDA">
        <w:rPr>
          <w:rFonts w:ascii="Tahoma" w:hAnsi="Tahoma" w:cs="Tahoma"/>
          <w:szCs w:val="20"/>
        </w:rPr>
        <w:t xml:space="preserve"> с це</w:t>
      </w:r>
      <w:r w:rsidR="008B3FDA">
        <w:rPr>
          <w:rFonts w:ascii="Tahoma" w:hAnsi="Tahoma" w:cs="Tahoma"/>
          <w:szCs w:val="20"/>
        </w:rPr>
        <w:t xml:space="preserve">лью </w:t>
      </w:r>
      <w:r w:rsidR="00190F07" w:rsidRPr="008B3FDA">
        <w:rPr>
          <w:rFonts w:ascii="Arial" w:hAnsi="Arial" w:cs="Arial"/>
          <w:shd w:val="clear" w:color="auto" w:fill="FFFFFF"/>
        </w:rPr>
        <w:t>обнаружения проблем, выявления потребностей и формирования</w:t>
      </w:r>
      <w:r w:rsidR="008B3FDA">
        <w:rPr>
          <w:rFonts w:ascii="Arial" w:hAnsi="Arial" w:cs="Arial"/>
          <w:shd w:val="clear" w:color="auto" w:fill="FFFFFF"/>
        </w:rPr>
        <w:t xml:space="preserve"> предложений</w:t>
      </w:r>
      <w:r w:rsidR="0019212C" w:rsidRPr="004B5AB3">
        <w:rPr>
          <w:rFonts w:ascii="Tahoma" w:hAnsi="Tahoma" w:cs="Tahoma"/>
          <w:b/>
          <w:szCs w:val="20"/>
        </w:rPr>
        <w:t>_</w:t>
      </w:r>
      <w:permEnd w:id="1256735449"/>
      <w:r w:rsidR="00DF488B" w:rsidRPr="004B5AB3">
        <w:rPr>
          <w:rFonts w:ascii="Tahoma" w:hAnsi="Tahoma" w:cs="Tahoma"/>
          <w:szCs w:val="20"/>
        </w:rPr>
        <w:t xml:space="preserve"> далее по тексту «Услуги»,</w:t>
      </w:r>
      <w:r w:rsidR="0019212C" w:rsidRPr="004B5AB3">
        <w:rPr>
          <w:rFonts w:ascii="Tahoma" w:hAnsi="Tahoma" w:cs="Tahoma"/>
          <w:szCs w:val="20"/>
        </w:rPr>
        <w:t xml:space="preserve"> </w:t>
      </w:r>
      <w:permStart w:id="1459974807" w:edGrp="everyone"/>
      <w:r w:rsidR="0019212C" w:rsidRPr="004B5AB3">
        <w:rPr>
          <w:rFonts w:ascii="Tahoma" w:hAnsi="Tahoma" w:cs="Tahoma"/>
          <w:i/>
          <w:szCs w:val="20"/>
        </w:rPr>
        <w:t xml:space="preserve">в соответствии с </w:t>
      </w:r>
      <w:r w:rsidR="00AB67A1" w:rsidRPr="004B5AB3">
        <w:rPr>
          <w:rFonts w:ascii="Tahoma" w:hAnsi="Tahoma" w:cs="Tahoma"/>
          <w:i/>
          <w:szCs w:val="20"/>
        </w:rPr>
        <w:t>З</w:t>
      </w:r>
      <w:r w:rsidR="0019212C" w:rsidRPr="004B5AB3">
        <w:rPr>
          <w:rFonts w:ascii="Tahoma" w:hAnsi="Tahoma" w:cs="Tahoma"/>
          <w:i/>
          <w:szCs w:val="20"/>
        </w:rPr>
        <w:t>аданием Заказчика (</w:t>
      </w:r>
      <w:r w:rsidR="008901C2">
        <w:rPr>
          <w:rFonts w:ascii="Tahoma" w:hAnsi="Tahoma" w:cs="Tahoma"/>
          <w:i/>
          <w:szCs w:val="20"/>
        </w:rPr>
        <w:t xml:space="preserve">далее – Задание, </w:t>
      </w:r>
      <w:r w:rsidR="00FC1E06" w:rsidRPr="004B5AB3">
        <w:rPr>
          <w:rFonts w:ascii="Tahoma" w:hAnsi="Tahoma" w:cs="Tahoma"/>
          <w:i/>
          <w:szCs w:val="20"/>
        </w:rPr>
        <w:fldChar w:fldCharType="begin"/>
      </w:r>
      <w:r w:rsidR="00FC1E06" w:rsidRPr="004B5AB3">
        <w:rPr>
          <w:rFonts w:ascii="Tahoma" w:hAnsi="Tahoma" w:cs="Tahoma"/>
          <w:i/>
          <w:szCs w:val="20"/>
        </w:rPr>
        <w:instrText xml:space="preserve"> REF _Ref328747268 \r \h </w:instrText>
      </w:r>
      <w:r w:rsidR="004741E3" w:rsidRPr="004B5AB3">
        <w:rPr>
          <w:rFonts w:ascii="Tahoma" w:hAnsi="Tahoma" w:cs="Tahoma"/>
          <w:i/>
          <w:szCs w:val="20"/>
        </w:rPr>
        <w:instrText xml:space="preserve"> \* MERGEFORMAT </w:instrText>
      </w:r>
      <w:r w:rsidR="00FC1E06" w:rsidRPr="004B5AB3">
        <w:rPr>
          <w:rFonts w:ascii="Tahoma" w:hAnsi="Tahoma" w:cs="Tahoma"/>
          <w:i/>
          <w:szCs w:val="20"/>
        </w:rPr>
      </w:r>
      <w:r w:rsidR="00FC1E06" w:rsidRPr="004B5AB3">
        <w:rPr>
          <w:rFonts w:ascii="Tahoma" w:hAnsi="Tahoma" w:cs="Tahoma"/>
          <w:i/>
          <w:szCs w:val="20"/>
        </w:rPr>
        <w:fldChar w:fldCharType="separate"/>
      </w:r>
      <w:r w:rsidR="00796D51">
        <w:rPr>
          <w:rFonts w:ascii="Tahoma" w:hAnsi="Tahoma" w:cs="Tahoma"/>
          <w:i/>
          <w:szCs w:val="20"/>
        </w:rPr>
        <w:t xml:space="preserve">Приложение </w:t>
      </w:r>
      <w:r w:rsidR="00FC1E06" w:rsidRPr="004B5AB3">
        <w:rPr>
          <w:rFonts w:ascii="Tahoma" w:hAnsi="Tahoma" w:cs="Tahoma"/>
          <w:i/>
          <w:szCs w:val="20"/>
        </w:rPr>
        <w:fldChar w:fldCharType="end"/>
      </w:r>
      <w:r w:rsidR="00796D51">
        <w:rPr>
          <w:rFonts w:ascii="Tahoma" w:hAnsi="Tahoma" w:cs="Tahoma"/>
          <w:i/>
          <w:szCs w:val="20"/>
        </w:rPr>
        <w:t>№1</w:t>
      </w:r>
      <w:r w:rsidR="0019212C" w:rsidRPr="004B5AB3">
        <w:rPr>
          <w:rFonts w:ascii="Tahoma" w:hAnsi="Tahoma" w:cs="Tahoma"/>
          <w:i/>
          <w:szCs w:val="20"/>
        </w:rPr>
        <w:t xml:space="preserve"> к Договору</w:t>
      </w:r>
      <w:r w:rsidR="00F521BA" w:rsidRPr="004B5AB3">
        <w:rPr>
          <w:rFonts w:ascii="Tahoma" w:hAnsi="Tahoma" w:cs="Tahoma"/>
          <w:i/>
          <w:szCs w:val="20"/>
        </w:rPr>
        <w:t>)</w:t>
      </w:r>
      <w:r w:rsidR="00F521BA" w:rsidRPr="004B5AB3">
        <w:rPr>
          <w:rFonts w:ascii="Tahoma" w:hAnsi="Tahoma" w:cs="Tahoma"/>
          <w:szCs w:val="20"/>
        </w:rPr>
        <w:t xml:space="preserve"> </w:t>
      </w:r>
      <w:permEnd w:id="1459974807"/>
      <w:r w:rsidR="0019212C" w:rsidRPr="004B5AB3">
        <w:rPr>
          <w:rFonts w:ascii="Tahoma" w:hAnsi="Tahoma" w:cs="Tahoma"/>
          <w:szCs w:val="20"/>
        </w:rPr>
        <w:t>в сроки</w:t>
      </w:r>
      <w:r w:rsidR="00677161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определенные</w:t>
      </w:r>
      <w:r w:rsidR="00937047" w:rsidRPr="004B5AB3">
        <w:rPr>
          <w:rFonts w:ascii="Tahoma" w:hAnsi="Tahoma" w:cs="Tahoma"/>
          <w:szCs w:val="20"/>
        </w:rPr>
        <w:t xml:space="preserve"> </w:t>
      </w:r>
      <w:r w:rsidR="008B16BB" w:rsidRPr="004B5AB3">
        <w:rPr>
          <w:rFonts w:ascii="Tahoma" w:hAnsi="Tahoma" w:cs="Tahoma"/>
          <w:szCs w:val="20"/>
        </w:rPr>
        <w:t>настоящим Договором</w:t>
      </w:r>
      <w:r w:rsidR="00937047" w:rsidRPr="004B5AB3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а Заказчик обязуется принять их и оплатить обусловленную Договором цену</w:t>
      </w:r>
      <w:r w:rsidR="00A05192" w:rsidRPr="004B5AB3">
        <w:rPr>
          <w:rFonts w:ascii="Tahoma" w:hAnsi="Tahoma" w:cs="Tahoma"/>
          <w:szCs w:val="20"/>
        </w:rPr>
        <w:t xml:space="preserve"> в порядке и на условиях, предусмотренных настоящим Договором</w:t>
      </w:r>
      <w:permStart w:id="79056844" w:edGrp="everyone"/>
      <w:r w:rsidR="0019212C" w:rsidRPr="004B5AB3">
        <w:rPr>
          <w:rFonts w:ascii="Tahoma" w:hAnsi="Tahoma" w:cs="Tahoma"/>
          <w:szCs w:val="20"/>
        </w:rPr>
        <w:t xml:space="preserve">. </w:t>
      </w:r>
    </w:p>
    <w:p w14:paraId="020CB1B9" w14:textId="46A9DC5E" w:rsidR="008B3FDA" w:rsidRPr="008B3FDA" w:rsidRDefault="0097002B" w:rsidP="0097002B">
      <w:pPr>
        <w:pStyle w:val="afffa"/>
        <w:spacing w:after="0" w:line="240" w:lineRule="auto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  <w:szCs w:val="20"/>
        </w:rPr>
        <w:t xml:space="preserve">1.2. </w:t>
      </w:r>
      <w:r w:rsidR="00291DF8" w:rsidRPr="008B3FDA">
        <w:rPr>
          <w:rFonts w:ascii="Tahoma" w:hAnsi="Tahoma" w:cs="Tahoma"/>
          <w:szCs w:val="20"/>
        </w:rPr>
        <w:t>Результатом оказанных услуг по настоящему Договору является</w:t>
      </w:r>
      <w:r w:rsidR="008B3FDA" w:rsidRPr="008B3FDA">
        <w:rPr>
          <w:rFonts w:ascii="Tahoma" w:hAnsi="Tahoma" w:cs="Tahoma"/>
          <w:szCs w:val="20"/>
        </w:rPr>
        <w:t xml:space="preserve"> предоставленная отчетность о результатах исследования:</w:t>
      </w:r>
      <w:r w:rsidR="008B3FDA" w:rsidRPr="008B3FDA">
        <w:rPr>
          <w:rFonts w:ascii="Tahoma" w:hAnsi="Tahoma" w:cs="Tahoma"/>
        </w:rPr>
        <w:t xml:space="preserve"> </w:t>
      </w:r>
    </w:p>
    <w:p w14:paraId="609956E7" w14:textId="4E44123D" w:rsidR="008B3FDA" w:rsidRPr="008B3FDA" w:rsidRDefault="001B444E" w:rsidP="0097002B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8B3FDA" w:rsidRPr="008B3FDA">
        <w:rPr>
          <w:rFonts w:ascii="Tahoma" w:hAnsi="Tahoma" w:cs="Tahoma"/>
        </w:rPr>
        <w:t>Исходные данные (сырые) по ответам предоставляются в формате .</w:t>
      </w:r>
      <w:r w:rsidR="008B3FDA" w:rsidRPr="008B3FDA">
        <w:rPr>
          <w:rFonts w:ascii="Tahoma" w:hAnsi="Tahoma" w:cs="Tahoma"/>
          <w:lang w:val="en-US"/>
        </w:rPr>
        <w:t>xlsx</w:t>
      </w:r>
      <w:r w:rsidR="008B3FDA" w:rsidRPr="008B3FDA">
        <w:rPr>
          <w:rFonts w:ascii="Tahoma" w:hAnsi="Tahoma" w:cs="Tahoma"/>
        </w:rPr>
        <w:t>;</w:t>
      </w:r>
    </w:p>
    <w:p w14:paraId="75A7D021" w14:textId="2563802B" w:rsidR="008B3FDA" w:rsidRPr="008B3FDA" w:rsidRDefault="001B444E" w:rsidP="0097002B">
      <w:pPr>
        <w:pStyle w:val="docdata"/>
        <w:spacing w:before="0" w:beforeAutospacing="0" w:after="0" w:afterAutospacing="0"/>
        <w:jc w:val="both"/>
        <w:rPr>
          <w:rFonts w:ascii="Tahoma" w:hAnsi="Tahoma" w:cs="Tahoma"/>
        </w:rPr>
      </w:pPr>
      <w:r>
        <w:rPr>
          <w:rFonts w:ascii="Tahoma" w:hAnsi="Tahoma" w:cs="Tahoma"/>
          <w:color w:val="000000"/>
          <w:sz w:val="20"/>
          <w:szCs w:val="20"/>
        </w:rPr>
        <w:t>-</w:t>
      </w:r>
      <w:r w:rsidR="008B3FDA" w:rsidRPr="008B3FDA">
        <w:rPr>
          <w:rFonts w:ascii="Tahoma" w:hAnsi="Tahoma" w:cs="Tahoma"/>
          <w:color w:val="000000"/>
          <w:sz w:val="20"/>
          <w:szCs w:val="20"/>
        </w:rPr>
        <w:t>Отчетный документ должен содержать наглядные данные в виде презентации .</w:t>
      </w:r>
      <w:r w:rsidR="008B3FDA" w:rsidRPr="008B3FDA">
        <w:rPr>
          <w:rFonts w:ascii="Tahoma" w:hAnsi="Tahoma" w:cs="Tahoma"/>
          <w:color w:val="000000"/>
          <w:sz w:val="20"/>
          <w:szCs w:val="20"/>
          <w:lang w:val="en-US"/>
        </w:rPr>
        <w:t>pdf</w:t>
      </w:r>
      <w:r w:rsidR="008B3FDA" w:rsidRPr="008B3FDA">
        <w:rPr>
          <w:rFonts w:ascii="Tahoma" w:hAnsi="Tahoma" w:cs="Tahoma"/>
          <w:color w:val="000000"/>
          <w:sz w:val="20"/>
          <w:szCs w:val="20"/>
        </w:rPr>
        <w:t>:</w:t>
      </w:r>
    </w:p>
    <w:p w14:paraId="41E877A0" w14:textId="77777777" w:rsidR="008B3FDA" w:rsidRPr="008B3FDA" w:rsidRDefault="008B3FDA" w:rsidP="0097002B">
      <w:pPr>
        <w:pStyle w:val="afffa"/>
        <w:numPr>
          <w:ilvl w:val="0"/>
          <w:numId w:val="44"/>
        </w:numPr>
        <w:spacing w:after="0" w:line="240" w:lineRule="auto"/>
        <w:jc w:val="both"/>
        <w:rPr>
          <w:rFonts w:ascii="Tahoma" w:hAnsi="Tahoma" w:cs="Tahoma"/>
        </w:rPr>
      </w:pPr>
      <w:r w:rsidRPr="008B3FDA">
        <w:rPr>
          <w:rFonts w:ascii="Tahoma" w:hAnsi="Tahoma" w:cs="Tahoma"/>
        </w:rPr>
        <w:t>Сводная информация о респондентах;</w:t>
      </w:r>
    </w:p>
    <w:p w14:paraId="0E4215DC" w14:textId="77777777" w:rsidR="008B3FDA" w:rsidRPr="008B3FDA" w:rsidRDefault="008B3FDA" w:rsidP="0097002B">
      <w:pPr>
        <w:pStyle w:val="afffa"/>
        <w:numPr>
          <w:ilvl w:val="0"/>
          <w:numId w:val="44"/>
        </w:numPr>
        <w:spacing w:after="0" w:line="240" w:lineRule="auto"/>
        <w:jc w:val="both"/>
        <w:rPr>
          <w:rFonts w:ascii="Tahoma" w:hAnsi="Tahoma" w:cs="Tahoma"/>
        </w:rPr>
      </w:pPr>
      <w:r w:rsidRPr="008B3FDA">
        <w:rPr>
          <w:rFonts w:ascii="Tahoma" w:hAnsi="Tahoma" w:cs="Tahoma"/>
        </w:rPr>
        <w:t>Подробная информация об исследовании с общими результатами;</w:t>
      </w:r>
    </w:p>
    <w:p w14:paraId="184D5F82" w14:textId="77777777" w:rsidR="008B3FDA" w:rsidRPr="008B3FDA" w:rsidRDefault="008B3FDA" w:rsidP="0097002B">
      <w:pPr>
        <w:pStyle w:val="afffa"/>
        <w:numPr>
          <w:ilvl w:val="0"/>
          <w:numId w:val="44"/>
        </w:numPr>
        <w:spacing w:after="0" w:line="240" w:lineRule="auto"/>
        <w:jc w:val="both"/>
        <w:rPr>
          <w:rFonts w:ascii="Tahoma" w:hAnsi="Tahoma" w:cs="Tahoma"/>
        </w:rPr>
      </w:pPr>
      <w:r w:rsidRPr="008B3FDA">
        <w:rPr>
          <w:rFonts w:ascii="Tahoma" w:hAnsi="Tahoma" w:cs="Tahoma"/>
        </w:rPr>
        <w:t>Информация по каждой теме с результатами исследования, проблемными точками и резюме);</w:t>
      </w:r>
    </w:p>
    <w:p w14:paraId="6B55B5BF" w14:textId="77777777" w:rsidR="008B3FDA" w:rsidRPr="008B3FDA" w:rsidRDefault="008B3FDA" w:rsidP="0097002B">
      <w:pPr>
        <w:pStyle w:val="afffa"/>
        <w:numPr>
          <w:ilvl w:val="0"/>
          <w:numId w:val="44"/>
        </w:numPr>
        <w:spacing w:after="0" w:line="240" w:lineRule="auto"/>
        <w:jc w:val="both"/>
        <w:rPr>
          <w:rFonts w:ascii="Tahoma" w:hAnsi="Tahoma" w:cs="Tahoma"/>
        </w:rPr>
      </w:pPr>
      <w:r w:rsidRPr="008B3FDA">
        <w:rPr>
          <w:rFonts w:ascii="Tahoma" w:hAnsi="Tahoma" w:cs="Tahoma"/>
        </w:rPr>
        <w:t>Статистика и данные по проведенным опросам;</w:t>
      </w:r>
    </w:p>
    <w:p w14:paraId="740892D0" w14:textId="1A529678" w:rsidR="0019212C" w:rsidRPr="008B3FDA" w:rsidRDefault="008B3FDA" w:rsidP="0097002B">
      <w:pPr>
        <w:pStyle w:val="afffa"/>
        <w:numPr>
          <w:ilvl w:val="0"/>
          <w:numId w:val="44"/>
        </w:numPr>
        <w:spacing w:after="0" w:line="240" w:lineRule="auto"/>
        <w:jc w:val="both"/>
        <w:rPr>
          <w:rFonts w:ascii="Tahoma" w:hAnsi="Tahoma" w:cs="Tahoma"/>
        </w:rPr>
      </w:pPr>
      <w:r w:rsidRPr="008B3FDA">
        <w:rPr>
          <w:rFonts w:ascii="Tahoma" w:hAnsi="Tahoma" w:cs="Tahoma"/>
        </w:rPr>
        <w:t>Экспертная оценка и рекомендации.</w:t>
      </w:r>
    </w:p>
    <w:permEnd w:id="79056844"/>
    <w:p w14:paraId="07F528F5" w14:textId="788C4D5D" w:rsidR="00DB2B9A" w:rsidRPr="004B5AB3" w:rsidRDefault="00DF488B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</w:t>
      </w:r>
      <w:r w:rsidR="00215FAB" w:rsidRPr="004B5AB3">
        <w:rPr>
          <w:rFonts w:ascii="Tahoma" w:hAnsi="Tahoma" w:cs="Tahoma"/>
          <w:szCs w:val="20"/>
        </w:rPr>
        <w:t xml:space="preserve">и по настоящему Договору оказываются для </w:t>
      </w:r>
      <w:permStart w:id="763847137" w:edGrp="everyone"/>
      <w:r w:rsidR="008B3FDA">
        <w:rPr>
          <w:rFonts w:ascii="Tahoma" w:hAnsi="Tahoma" w:cs="Tahoma"/>
          <w:szCs w:val="20"/>
        </w:rPr>
        <w:t>АО «ЭнергосбыТ Плюс»</w:t>
      </w:r>
    </w:p>
    <w:permEnd w:id="763847137"/>
    <w:p w14:paraId="6330E7FD" w14:textId="727EFEE4" w:rsidR="00DB2B9A" w:rsidRPr="004B5AB3" w:rsidRDefault="00DB2B9A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</w:t>
      </w:r>
      <w:permStart w:id="706300947" w:edGrp="everyone"/>
      <w:r w:rsidRPr="004B5AB3">
        <w:rPr>
          <w:rFonts w:ascii="Tahoma" w:eastAsia="Times New Roman" w:hAnsi="Tahoma" w:cs="Tahoma"/>
          <w:szCs w:val="20"/>
        </w:rPr>
        <w:t xml:space="preserve">указанными в Задании </w:t>
      </w:r>
      <w:r w:rsidR="009A4034">
        <w:rPr>
          <w:rFonts w:ascii="Tahoma" w:hAnsi="Tahoma" w:cs="Tahoma"/>
          <w:szCs w:val="20"/>
        </w:rPr>
        <w:t>(Приложение №1</w:t>
      </w:r>
      <w:r w:rsidRPr="004B5AB3">
        <w:rPr>
          <w:rFonts w:ascii="Tahoma" w:hAnsi="Tahoma" w:cs="Tahoma"/>
          <w:szCs w:val="20"/>
        </w:rPr>
        <w:fldChar w:fldCharType="begin"/>
      </w:r>
      <w:r w:rsidRPr="004B5AB3">
        <w:rPr>
          <w:rFonts w:ascii="Tahoma" w:hAnsi="Tahoma" w:cs="Tahoma"/>
          <w:szCs w:val="20"/>
        </w:rPr>
        <w:instrText xml:space="preserve"> REF _Ref328747268 \r \h  \* MERGEFORMAT </w:instrText>
      </w:r>
      <w:r w:rsidRPr="004B5AB3">
        <w:rPr>
          <w:rFonts w:ascii="Tahoma" w:hAnsi="Tahoma" w:cs="Tahoma"/>
          <w:szCs w:val="20"/>
        </w:rPr>
      </w:r>
      <w:r w:rsidRPr="004B5AB3">
        <w:rPr>
          <w:rFonts w:ascii="Tahoma" w:hAnsi="Tahoma" w:cs="Tahoma"/>
          <w:szCs w:val="20"/>
        </w:rPr>
        <w:fldChar w:fldCharType="end"/>
      </w:r>
      <w:r w:rsidRPr="004B5AB3">
        <w:rPr>
          <w:rFonts w:ascii="Tahoma" w:hAnsi="Tahoma" w:cs="Tahoma"/>
          <w:szCs w:val="20"/>
        </w:rPr>
        <w:t xml:space="preserve"> к Договору) и действующим законодательством РФ.</w:t>
      </w:r>
      <w:r w:rsidR="000D0523" w:rsidRPr="004B5AB3">
        <w:rPr>
          <w:rFonts w:ascii="Tahoma" w:hAnsi="Tahoma" w:cs="Tahoma"/>
          <w:szCs w:val="20"/>
        </w:rPr>
        <w:t xml:space="preserve"> </w:t>
      </w:r>
      <w:permEnd w:id="706300947"/>
    </w:p>
    <w:p w14:paraId="6640BC76" w14:textId="449B17EF" w:rsidR="006D32B0" w:rsidRPr="004B5AB3" w:rsidRDefault="006D32B0" w:rsidP="00807400">
      <w:pPr>
        <w:pStyle w:val="afffa"/>
        <w:tabs>
          <w:tab w:val="left" w:pos="142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permStart w:id="1177893362" w:edGrp="everyone"/>
      <w:r w:rsidRPr="004B5AB3">
        <w:rPr>
          <w:rFonts w:ascii="Tahoma" w:eastAsia="Times New Roman" w:hAnsi="Tahoma" w:cs="Tahoma"/>
          <w:szCs w:val="20"/>
        </w:rPr>
        <w:t xml:space="preserve">В случае исключения каких-либо Услуг из объема, предусмотренного в </w:t>
      </w:r>
      <w:r w:rsidR="00154B3D">
        <w:rPr>
          <w:rFonts w:ascii="Tahoma" w:eastAsia="Times New Roman" w:hAnsi="Tahoma" w:cs="Tahoma"/>
          <w:szCs w:val="20"/>
        </w:rPr>
        <w:t>З</w:t>
      </w:r>
      <w:r w:rsidRPr="004B5AB3">
        <w:rPr>
          <w:rFonts w:ascii="Tahoma" w:eastAsia="Times New Roman" w:hAnsi="Tahoma" w:cs="Tahoma"/>
          <w:szCs w:val="20"/>
        </w:rPr>
        <w:t>адании (Приложение №1 к Договору) изменения вносятся Заказчиком</w:t>
      </w:r>
      <w:r w:rsidR="001C51A2">
        <w:rPr>
          <w:rFonts w:ascii="Tahoma" w:eastAsia="Times New Roman" w:hAnsi="Tahoma" w:cs="Tahoma"/>
          <w:szCs w:val="20"/>
        </w:rPr>
        <w:t xml:space="preserve"> в одностороннем порядке путем </w:t>
      </w:r>
      <w:r w:rsidRPr="004B5AB3">
        <w:rPr>
          <w:rFonts w:ascii="Tahoma" w:eastAsia="Times New Roman" w:hAnsi="Tahoma" w:cs="Tahoma"/>
          <w:szCs w:val="20"/>
        </w:rPr>
        <w:t xml:space="preserve">направления исполнителю письменного уведомления с соответствующей корректировкой </w:t>
      </w:r>
      <w:r w:rsidR="0069558B" w:rsidRPr="004B5AB3">
        <w:rPr>
          <w:rFonts w:ascii="Tahoma" w:eastAsia="Times New Roman" w:hAnsi="Tahoma" w:cs="Tahoma"/>
          <w:szCs w:val="20"/>
        </w:rPr>
        <w:t>Цены Услуг</w:t>
      </w:r>
      <w:r w:rsidRPr="004B5AB3">
        <w:rPr>
          <w:rFonts w:ascii="Tahoma" w:eastAsia="Times New Roman" w:hAnsi="Tahoma" w:cs="Tahoma"/>
          <w:szCs w:val="20"/>
        </w:rPr>
        <w:t>, с момента получения такого уведомления Договор считается измененным в соответствующей части.</w:t>
      </w:r>
    </w:p>
    <w:permEnd w:id="1177893362"/>
    <w:p w14:paraId="5C8AD5C1" w14:textId="77777777" w:rsidR="005434E7" w:rsidRPr="004B5AB3" w:rsidRDefault="005434E7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537339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Цена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 (</w:t>
      </w:r>
      <w:r w:rsidR="006955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)</w:t>
      </w:r>
    </w:p>
    <w:p w14:paraId="41C3FA75" w14:textId="6A92A2DC" w:rsidR="00DD0379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настоящему Договору составляет </w:t>
      </w:r>
      <w:permStart w:id="1851332922" w:edGrp="everyone"/>
      <w:r w:rsidRPr="004B5AB3">
        <w:rPr>
          <w:rFonts w:ascii="Tahoma" w:hAnsi="Tahoma" w:cs="Tahoma"/>
          <w:i/>
          <w:szCs w:val="20"/>
        </w:rPr>
        <w:t>__[сумма числом без копеек]__ (____________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</w:t>
      </w:r>
      <w:r w:rsidR="00340FBB" w:rsidRPr="004B5AB3">
        <w:rPr>
          <w:rFonts w:ascii="Tahoma" w:hAnsi="Tahoma" w:cs="Tahoma"/>
          <w:szCs w:val="20"/>
        </w:rPr>
        <w:t>копеек</w:t>
      </w:r>
      <w:r w:rsidRPr="004B5AB3">
        <w:rPr>
          <w:rFonts w:ascii="Tahoma" w:hAnsi="Tahoma" w:cs="Tahoma"/>
          <w:szCs w:val="20"/>
        </w:rPr>
        <w:t xml:space="preserve">, </w:t>
      </w:r>
      <w:r w:rsidRPr="004B5AB3">
        <w:rPr>
          <w:rFonts w:ascii="Tahoma" w:hAnsi="Tahoma" w:cs="Tahoma"/>
          <w:i/>
          <w:szCs w:val="20"/>
        </w:rPr>
        <w:t>(_________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</w:t>
      </w:r>
      <w:r w:rsidR="00340FBB" w:rsidRPr="004B5AB3">
        <w:rPr>
          <w:rFonts w:ascii="Tahoma" w:hAnsi="Tahoma" w:cs="Tahoma"/>
          <w:szCs w:val="20"/>
        </w:rPr>
        <w:t>00</w:t>
      </w:r>
      <w:r w:rsidR="001972E5" w:rsidRPr="004B5AB3">
        <w:rPr>
          <w:rFonts w:ascii="Tahoma" w:hAnsi="Tahoma" w:cs="Tahoma"/>
          <w:szCs w:val="20"/>
        </w:rPr>
        <w:t xml:space="preserve"> копеек </w:t>
      </w:r>
      <w:r w:rsidRPr="004B5AB3">
        <w:rPr>
          <w:rFonts w:ascii="Tahoma" w:hAnsi="Tahoma" w:cs="Tahoma"/>
          <w:szCs w:val="20"/>
        </w:rPr>
        <w:t>,</w:t>
      </w:r>
      <w:permEnd w:id="1851332922"/>
      <w:r w:rsidRPr="004B5AB3">
        <w:rPr>
          <w:rFonts w:ascii="Tahoma" w:hAnsi="Tahoma" w:cs="Tahoma"/>
          <w:szCs w:val="20"/>
        </w:rPr>
        <w:t xml:space="preserve"> далее по тексту </w:t>
      </w:r>
      <w:r w:rsidRPr="004B5AB3">
        <w:rPr>
          <w:rFonts w:ascii="Tahoma" w:hAnsi="Tahoma" w:cs="Tahoma"/>
          <w:b/>
          <w:szCs w:val="20"/>
        </w:rPr>
        <w:t xml:space="preserve">«Цена </w:t>
      </w:r>
      <w:r w:rsidR="00AB67A1" w:rsidRPr="004B5AB3">
        <w:rPr>
          <w:rFonts w:ascii="Tahoma" w:hAnsi="Tahoma" w:cs="Tahoma"/>
          <w:b/>
          <w:szCs w:val="20"/>
        </w:rPr>
        <w:t>Услуг</w:t>
      </w:r>
      <w:r w:rsidR="000D0523" w:rsidRPr="004B5AB3">
        <w:rPr>
          <w:rFonts w:ascii="Tahoma" w:hAnsi="Tahoma" w:cs="Tahoma"/>
          <w:b/>
          <w:szCs w:val="20"/>
        </w:rPr>
        <w:t xml:space="preserve">» </w:t>
      </w:r>
      <w:permStart w:id="1847332667" w:edGrp="everyone"/>
      <w:r w:rsidR="000D0523" w:rsidRPr="004B5AB3">
        <w:rPr>
          <w:rFonts w:ascii="Tahoma" w:hAnsi="Tahoma" w:cs="Tahoma"/>
          <w:i/>
          <w:szCs w:val="20"/>
        </w:rPr>
        <w:t>и определена в Смете (Приложение № 2 к Договору)</w:t>
      </w:r>
      <w:r w:rsidR="000D0523" w:rsidRPr="004B5AB3">
        <w:rPr>
          <w:rFonts w:ascii="Tahoma" w:hAnsi="Tahoma" w:cs="Tahoma"/>
          <w:szCs w:val="20"/>
        </w:rPr>
        <w:t>.</w:t>
      </w:r>
      <w:permEnd w:id="1847332667"/>
      <w:r w:rsidRPr="004B5AB3">
        <w:rPr>
          <w:rFonts w:ascii="Tahoma" w:hAnsi="Tahoma" w:cs="Tahoma"/>
          <w:szCs w:val="20"/>
        </w:rPr>
        <w:t>.</w:t>
      </w:r>
      <w:bookmarkEnd w:id="1"/>
      <w:r w:rsidRPr="004B5AB3">
        <w:rPr>
          <w:rFonts w:ascii="Tahoma" w:hAnsi="Tahoma" w:cs="Tahoma"/>
          <w:szCs w:val="20"/>
        </w:rPr>
        <w:t xml:space="preserve"> </w:t>
      </w:r>
    </w:p>
    <w:p w14:paraId="166C2DFA" w14:textId="3665CF68" w:rsidR="00A6561A" w:rsidRPr="004B5AB3" w:rsidRDefault="00A6561A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включает накладные, </w:t>
      </w:r>
      <w:permStart w:id="379088203" w:edGrp="everyone"/>
      <w:r w:rsidRPr="004B5AB3">
        <w:rPr>
          <w:rFonts w:ascii="Tahoma" w:hAnsi="Tahoma" w:cs="Tahoma"/>
          <w:i/>
          <w:szCs w:val="20"/>
        </w:rPr>
        <w:t>командировочные расходы, транспортные расходы</w:t>
      </w:r>
      <w:r w:rsidRPr="004B5AB3">
        <w:rPr>
          <w:rFonts w:ascii="Tahoma" w:hAnsi="Tahoma" w:cs="Tahoma"/>
          <w:szCs w:val="20"/>
        </w:rPr>
        <w:t>,</w:t>
      </w:r>
      <w:permEnd w:id="379088203"/>
      <w:r w:rsidRPr="004B5AB3">
        <w:rPr>
          <w:rFonts w:ascii="Tahoma" w:hAnsi="Tahoma" w:cs="Tahoma"/>
          <w:szCs w:val="20"/>
        </w:rPr>
        <w:t xml:space="preserve"> компенсацию издержек Исполнителя </w:t>
      </w:r>
      <w:r w:rsidR="00716155"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="00716155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и причитающееся ему вознаграждение.</w:t>
      </w:r>
    </w:p>
    <w:p w14:paraId="4F2C90A2" w14:textId="720E3126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является фиксированной (твердой) и изменению не подлежит</w:t>
      </w:r>
      <w:r w:rsidR="00AB67A1" w:rsidRPr="004B5AB3">
        <w:rPr>
          <w:rFonts w:ascii="Tahoma" w:hAnsi="Tahoma" w:cs="Tahoma"/>
          <w:szCs w:val="20"/>
        </w:rPr>
        <w:t xml:space="preserve"> за исключением случаев</w:t>
      </w:r>
      <w:r w:rsidR="00D86636"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14:paraId="7BB57542" w14:textId="29F1A236" w:rsidR="0019212C" w:rsidRPr="004B5AB3" w:rsidRDefault="0019212C" w:rsidP="004B5AB3">
      <w:pPr>
        <w:widowControl w:val="0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465450624" w:edGrp="everyone"/>
      <w:r w:rsidRPr="004B5AB3">
        <w:rPr>
          <w:rFonts w:ascii="Tahoma" w:hAnsi="Tahoma" w:cs="Tahoma"/>
          <w:i/>
          <w:szCs w:val="20"/>
        </w:rPr>
        <w:t xml:space="preserve">Заказчик имеет право в одностороннем </w:t>
      </w:r>
      <w:r w:rsidRPr="007A677E">
        <w:rPr>
          <w:rFonts w:ascii="Tahoma" w:hAnsi="Tahoma" w:cs="Tahoma"/>
          <w:i/>
          <w:color w:val="000000" w:themeColor="text1"/>
          <w:szCs w:val="20"/>
        </w:rPr>
        <w:t>порядке</w:t>
      </w:r>
      <w:r w:rsidR="00896A2E" w:rsidRPr="007A677E">
        <w:rPr>
          <w:rFonts w:ascii="Tahoma" w:hAnsi="Tahoma" w:cs="Tahoma"/>
          <w:i/>
          <w:color w:val="000000" w:themeColor="text1"/>
          <w:szCs w:val="20"/>
        </w:rPr>
        <w:t xml:space="preserve"> пропорционально</w:t>
      </w:r>
      <w:r w:rsidRPr="007A677E">
        <w:rPr>
          <w:rFonts w:ascii="Tahoma" w:hAnsi="Tahoma" w:cs="Tahoma"/>
          <w:i/>
          <w:color w:val="000000" w:themeColor="text1"/>
          <w:szCs w:val="20"/>
        </w:rPr>
        <w:t xml:space="preserve"> пересматривать </w:t>
      </w:r>
      <w:r w:rsidRPr="004B5AB3">
        <w:rPr>
          <w:rFonts w:ascii="Tahoma" w:hAnsi="Tahoma" w:cs="Tahoma"/>
          <w:i/>
          <w:szCs w:val="20"/>
        </w:rPr>
        <w:t xml:space="preserve">Цену </w:t>
      </w:r>
      <w:r w:rsidR="0069558B" w:rsidRPr="004B5AB3">
        <w:rPr>
          <w:rFonts w:ascii="Tahoma" w:hAnsi="Tahoma" w:cs="Tahoma"/>
          <w:i/>
          <w:szCs w:val="20"/>
        </w:rPr>
        <w:t xml:space="preserve">Услуг </w:t>
      </w:r>
      <w:r w:rsidRPr="004B5AB3">
        <w:rPr>
          <w:rFonts w:ascii="Tahoma" w:hAnsi="Tahoma" w:cs="Tahoma"/>
          <w:i/>
          <w:szCs w:val="20"/>
        </w:rPr>
        <w:t xml:space="preserve">в сторону уменьшения, если объем фактически оказанных </w:t>
      </w:r>
      <w:r w:rsidR="00DF488B" w:rsidRPr="004B5AB3">
        <w:rPr>
          <w:rFonts w:ascii="Tahoma" w:hAnsi="Tahoma" w:cs="Tahoma"/>
          <w:i/>
          <w:szCs w:val="20"/>
        </w:rPr>
        <w:t>Услуг</w:t>
      </w:r>
      <w:r w:rsidRPr="004B5AB3">
        <w:rPr>
          <w:rFonts w:ascii="Tahoma" w:hAnsi="Tahoma" w:cs="Tahoma"/>
          <w:i/>
          <w:szCs w:val="20"/>
        </w:rPr>
        <w:t xml:space="preserve"> меньше, чем предусмотрено утвержденн</w:t>
      </w:r>
      <w:r w:rsidR="00473694" w:rsidRPr="004B5AB3">
        <w:rPr>
          <w:rFonts w:ascii="Tahoma" w:hAnsi="Tahoma" w:cs="Tahoma"/>
          <w:i/>
          <w:szCs w:val="20"/>
        </w:rPr>
        <w:t xml:space="preserve">ым </w:t>
      </w:r>
      <w:r w:rsidR="00AB67A1" w:rsidRPr="004B5AB3">
        <w:rPr>
          <w:rFonts w:ascii="Tahoma" w:hAnsi="Tahoma" w:cs="Tahoma"/>
          <w:i/>
          <w:szCs w:val="20"/>
        </w:rPr>
        <w:t>З</w:t>
      </w:r>
      <w:r w:rsidR="00473694" w:rsidRPr="004B5AB3">
        <w:rPr>
          <w:rFonts w:ascii="Tahoma" w:hAnsi="Tahoma" w:cs="Tahoma"/>
          <w:i/>
          <w:szCs w:val="20"/>
        </w:rPr>
        <w:t>аданием</w:t>
      </w:r>
      <w:r w:rsidRPr="004B5AB3">
        <w:rPr>
          <w:rFonts w:ascii="Tahoma" w:hAnsi="Tahoma" w:cs="Tahoma"/>
          <w:szCs w:val="20"/>
        </w:rPr>
        <w:t>.</w:t>
      </w:r>
    </w:p>
    <w:permEnd w:id="1465450624"/>
    <w:p w14:paraId="7B606015" w14:textId="77777777" w:rsidR="00D20FA0" w:rsidRPr="004B5AB3" w:rsidRDefault="00D20FA0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B52F041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34A16F4D" w14:textId="137A03BB" w:rsidR="00DD41E3" w:rsidRPr="008B3FDA" w:rsidRDefault="00424931" w:rsidP="00647089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 xml:space="preserve">Расчет за оказанные </w:t>
      </w:r>
      <w:r w:rsidR="00DF488B" w:rsidRPr="004B5AB3">
        <w:rPr>
          <w:rFonts w:ascii="Tahoma" w:hAnsi="Tahoma" w:cs="Tahoma"/>
          <w:bCs/>
          <w:color w:val="000000"/>
          <w:szCs w:val="20"/>
        </w:rPr>
        <w:t>Услуг</w:t>
      </w:r>
      <w:r w:rsidRPr="004B5AB3">
        <w:rPr>
          <w:rFonts w:ascii="Tahoma" w:hAnsi="Tahoma" w:cs="Tahoma"/>
          <w:bCs/>
          <w:color w:val="000000"/>
          <w:szCs w:val="20"/>
        </w:rPr>
        <w:t>и производится</w:t>
      </w:r>
      <w:r w:rsidR="00DD41E3">
        <w:rPr>
          <w:rFonts w:ascii="Tahoma" w:hAnsi="Tahoma" w:cs="Tahoma"/>
          <w:bCs/>
          <w:color w:val="000000"/>
          <w:szCs w:val="20"/>
        </w:rPr>
        <w:t xml:space="preserve"> </w:t>
      </w:r>
      <w:permStart w:id="1796567710" w:edGrp="everyone"/>
      <w:r w:rsidR="00DD41E3">
        <w:rPr>
          <w:rFonts w:ascii="Tahoma" w:hAnsi="Tahoma" w:cs="Tahoma"/>
          <w:bCs/>
          <w:color w:val="000000"/>
          <w:szCs w:val="20"/>
        </w:rPr>
        <w:t>в следующем порядке:</w:t>
      </w:r>
      <w:r w:rsidR="00DD41E3">
        <w:rPr>
          <w:rFonts w:ascii="Tahoma" w:eastAsia="Times New Roman" w:hAnsi="Tahoma" w:cs="Tahoma"/>
          <w:szCs w:val="20"/>
        </w:rPr>
        <w:t xml:space="preserve"> </w:t>
      </w:r>
    </w:p>
    <w:p w14:paraId="77D7B35E" w14:textId="7E904A88" w:rsidR="00BA459B" w:rsidRPr="00647089" w:rsidRDefault="0080704C" w:rsidP="00647089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E90CBC">
        <w:rPr>
          <w:rFonts w:ascii="Tahoma" w:hAnsi="Tahoma" w:cs="Tahoma"/>
          <w:bCs/>
          <w:color w:val="000000"/>
          <w:szCs w:val="20"/>
        </w:rPr>
        <w:t>окончательный расчёт за оказанные Услуги, с отсрочкой не менее 60 и не более 90 календарных дней с даты подписания Сторонами акта сдачи-приемки оказанных услуг</w:t>
      </w:r>
      <w:r w:rsidRPr="00DD41E3">
        <w:rPr>
          <w:rFonts w:ascii="Tahoma" w:eastAsia="Times New Roman" w:hAnsi="Tahoma" w:cs="Tahoma"/>
          <w:szCs w:val="20"/>
        </w:rPr>
        <w:t>, при условии представления Исполнителем следующих документов</w:t>
      </w:r>
      <w:r w:rsidR="00DD0379" w:rsidRPr="00DD41E3">
        <w:rPr>
          <w:rFonts w:ascii="Tahoma" w:eastAsia="Times New Roman" w:hAnsi="Tahoma" w:cs="Tahoma"/>
          <w:szCs w:val="20"/>
        </w:rPr>
        <w:t xml:space="preserve">: </w:t>
      </w:r>
    </w:p>
    <w:p w14:paraId="29092179" w14:textId="77777777" w:rsidR="00BA459B" w:rsidRPr="004B5AB3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а) счета; </w:t>
      </w:r>
    </w:p>
    <w:p w14:paraId="5E55F067" w14:textId="4EC338DB" w:rsidR="00BA459B" w:rsidRPr="004B5AB3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б) акта сдачи-приемки оказанных услуг, подписанного Сторонами; </w:t>
      </w:r>
    </w:p>
    <w:p w14:paraId="06FB60E1" w14:textId="31BF1DC9" w:rsidR="00523BD2" w:rsidRPr="004B5AB3" w:rsidRDefault="004F751D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</w:t>
      </w:r>
      <w:r w:rsidR="00523BD2" w:rsidRPr="004B5AB3">
        <w:rPr>
          <w:rFonts w:ascii="Tahoma" w:eastAsia="Times New Roman" w:hAnsi="Tahoma" w:cs="Tahoma"/>
          <w:szCs w:val="20"/>
        </w:rPr>
        <w:t>) отчет</w:t>
      </w:r>
    </w:p>
    <w:p w14:paraId="5C88FA39" w14:textId="6612104E" w:rsidR="00992108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 xml:space="preserve">путем перечисления денежных средств на расчетный счет Исполнителя или </w:t>
      </w:r>
      <w:r w:rsidR="0097002B" w:rsidRPr="004B5AB3">
        <w:rPr>
          <w:rFonts w:ascii="Tahoma" w:eastAsia="Times New Roman" w:hAnsi="Tahoma" w:cs="Tahoma"/>
          <w:szCs w:val="20"/>
        </w:rPr>
        <w:t>иными способами,</w:t>
      </w:r>
      <w:r w:rsidR="00BB2482" w:rsidRPr="004B5AB3">
        <w:rPr>
          <w:rFonts w:ascii="Tahoma" w:eastAsia="Times New Roman" w:hAnsi="Tahoma" w:cs="Tahoma"/>
          <w:szCs w:val="20"/>
        </w:rPr>
        <w:t xml:space="preserve"> не прот</w:t>
      </w:r>
      <w:r w:rsidR="003B56AA">
        <w:rPr>
          <w:rFonts w:ascii="Tahoma" w:eastAsia="Times New Roman" w:hAnsi="Tahoma" w:cs="Tahoma"/>
          <w:szCs w:val="20"/>
        </w:rPr>
        <w:t>иворечащими законодательству РФ.</w:t>
      </w:r>
    </w:p>
    <w:p w14:paraId="23D9F57D" w14:textId="3E10BEBA" w:rsidR="00B80D87" w:rsidRPr="00135186" w:rsidRDefault="00B80D87" w:rsidP="00B80D87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1F263B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r>
        <w:rPr>
          <w:rFonts w:ascii="Tahoma" w:eastAsia="Times New Roman" w:hAnsi="Tahoma" w:cs="Tahoma"/>
          <w:b/>
          <w:color w:val="FF0000"/>
          <w:szCs w:val="20"/>
        </w:rPr>
        <w:t>п.</w:t>
      </w:r>
      <w:r w:rsidR="001766F6">
        <w:rPr>
          <w:rFonts w:ascii="Tahoma" w:eastAsia="Times New Roman" w:hAnsi="Tahoma" w:cs="Tahoma"/>
          <w:b/>
          <w:color w:val="FF0000"/>
          <w:szCs w:val="20"/>
        </w:rPr>
        <w:t xml:space="preserve"> </w:t>
      </w:r>
      <w:r>
        <w:rPr>
          <w:rFonts w:ascii="Tahoma" w:eastAsia="Times New Roman" w:hAnsi="Tahoma" w:cs="Tahoma"/>
          <w:b/>
          <w:color w:val="FF0000"/>
          <w:szCs w:val="20"/>
        </w:rPr>
        <w:t xml:space="preserve">п. </w:t>
      </w:r>
      <w:r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>
        <w:rPr>
          <w:rFonts w:ascii="Tahoma" w:eastAsia="Times New Roman" w:hAnsi="Tahoma" w:cs="Tahoma"/>
          <w:b/>
          <w:color w:val="FF0000"/>
          <w:szCs w:val="20"/>
        </w:rPr>
        <w:t>) п.</w:t>
      </w:r>
      <w:r w:rsidRPr="001F263B">
        <w:rPr>
          <w:rFonts w:ascii="Tahoma" w:eastAsia="Times New Roman" w:hAnsi="Tahoma" w:cs="Tahoma"/>
          <w:b/>
          <w:color w:val="FF0000"/>
          <w:szCs w:val="20"/>
        </w:rPr>
        <w:t>3.1. излагается в следующей редакции:</w:t>
      </w:r>
      <w:r>
        <w:rPr>
          <w:rFonts w:ascii="Tahoma" w:hAnsi="Tahoma" w:cs="Tahoma"/>
        </w:rPr>
        <w:t xml:space="preserve"> </w:t>
      </w:r>
    </w:p>
    <w:p w14:paraId="33880566" w14:textId="3620AC8B" w:rsidR="005A150F" w:rsidRPr="00135186" w:rsidRDefault="00B80D87" w:rsidP="00B80D87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="001766F6">
        <w:rPr>
          <w:rFonts w:ascii="Tahoma" w:hAnsi="Tahoma" w:cs="Tahoma"/>
          <w:bCs/>
          <w:color w:val="000000" w:themeColor="text1"/>
          <w:szCs w:val="20"/>
        </w:rPr>
        <w:t>за оказанные Услуги</w:t>
      </w:r>
      <w:r w:rsidR="00C72A9D">
        <w:rPr>
          <w:rFonts w:ascii="Tahoma" w:hAnsi="Tahoma" w:cs="Tahoma"/>
          <w:bCs/>
          <w:color w:val="000000" w:themeColor="text1"/>
          <w:szCs w:val="20"/>
        </w:rPr>
        <w:t xml:space="preserve"> 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производится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</w:t>
      </w:r>
      <w:r w:rsidR="001766F6">
        <w:rPr>
          <w:rFonts w:ascii="Tahoma" w:hAnsi="Tahoma" w:cs="Tahoma"/>
          <w:color w:val="000000" w:themeColor="text1"/>
        </w:rPr>
        <w:t xml:space="preserve">а сдачи-приемки оказанных Услуг </w:t>
      </w:r>
      <w:r w:rsidRPr="00214560">
        <w:rPr>
          <w:rFonts w:ascii="Tahoma" w:hAnsi="Tahoma" w:cs="Tahoma"/>
          <w:color w:val="000000" w:themeColor="text1"/>
        </w:rPr>
        <w:t>на основании выставленного Исполнителем счета, путем перечисления денежных средств на расчетный счет Исполнителя или иными согласованными сторонами</w:t>
      </w:r>
      <w:r w:rsidRPr="00C14502">
        <w:rPr>
          <w:rFonts w:ascii="Tahoma" w:hAnsi="Tahoma" w:cs="Tahoma"/>
          <w:color w:val="000000" w:themeColor="text1"/>
        </w:rPr>
        <w:t>, не прот</w:t>
      </w:r>
      <w:r>
        <w:rPr>
          <w:rFonts w:ascii="Tahoma" w:hAnsi="Tahoma" w:cs="Tahoma"/>
          <w:color w:val="000000" w:themeColor="text1"/>
        </w:rPr>
        <w:t>иворечащими законодательству РФ</w:t>
      </w:r>
      <w:r>
        <w:rPr>
          <w:rFonts w:ascii="Tahoma" w:eastAsia="Times New Roman" w:hAnsi="Tahoma" w:cs="Tahoma"/>
          <w:i/>
          <w:szCs w:val="20"/>
        </w:rPr>
        <w:t>.</w:t>
      </w:r>
      <w:r w:rsidRPr="004B5AB3">
        <w:rPr>
          <w:rFonts w:ascii="Tahoma" w:eastAsia="Times New Roman" w:hAnsi="Tahoma" w:cs="Tahoma"/>
          <w:i/>
          <w:szCs w:val="20"/>
        </w:rPr>
        <w:t xml:space="preserve"> </w:t>
      </w:r>
    </w:p>
    <w:p w14:paraId="7FDC26A9" w14:textId="47F6F304" w:rsidR="00B80D87" w:rsidRPr="00B80D87" w:rsidRDefault="00B80D87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ermEnd w:id="1796567710"/>
    <w:p w14:paraId="35460305" w14:textId="7E6CCD16" w:rsidR="00BA459B" w:rsidRPr="004B5AB3" w:rsidRDefault="00716155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 xml:space="preserve">; б) получения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</w:t>
      </w:r>
      <w:permStart w:id="1673217594" w:edGrp="everyone"/>
      <w:permEnd w:id="1673217594"/>
      <w:r w:rsidRPr="004B5AB3">
        <w:rPr>
          <w:rFonts w:ascii="Tahoma" w:eastAsia="Times New Roman" w:hAnsi="Tahoma" w:cs="Tahoma"/>
          <w:szCs w:val="20"/>
        </w:rPr>
        <w:t>.</w:t>
      </w:r>
    </w:p>
    <w:p w14:paraId="59EEA27E" w14:textId="7D3169A8" w:rsidR="00AB67A1" w:rsidRPr="009D6B68" w:rsidRDefault="00AB67A1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</w:t>
      </w:r>
      <w:r w:rsidR="00DB2B9A" w:rsidRPr="004B5AB3">
        <w:rPr>
          <w:rFonts w:ascii="Tahoma" w:eastAsia="Times New Roman" w:hAnsi="Tahoma" w:cs="Tahoma"/>
          <w:szCs w:val="20"/>
        </w:rPr>
        <w:t xml:space="preserve">обязательства по оказанию Услуги </w:t>
      </w:r>
      <w:permStart w:id="1219496161" w:edGrp="everyone"/>
      <w:r w:rsidR="00992108"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</w:t>
      </w:r>
      <w:permEnd w:id="1219496161"/>
      <w:r w:rsidR="00992108" w:rsidRPr="009D6B68">
        <w:rPr>
          <w:rFonts w:ascii="Tahoma" w:eastAsia="Times New Roman" w:hAnsi="Tahoma" w:cs="Tahoma"/>
          <w:szCs w:val="20"/>
        </w:rPr>
        <w:t xml:space="preserve"> </w:t>
      </w:r>
      <w:permStart w:id="1425353972" w:edGrp="everyone"/>
      <w:r w:rsidR="00992108" w:rsidRPr="009D6B68">
        <w:rPr>
          <w:rFonts w:ascii="Tahoma" w:eastAsia="Times New Roman" w:hAnsi="Tahoma" w:cs="Tahoma"/>
          <w:szCs w:val="20"/>
        </w:rPr>
        <w:t>и по предоставлению полного комплекта документов, для соответ</w:t>
      </w:r>
      <w:r w:rsidR="002E06F1">
        <w:rPr>
          <w:rFonts w:ascii="Tahoma" w:eastAsia="Times New Roman" w:hAnsi="Tahoma" w:cs="Tahoma"/>
          <w:szCs w:val="20"/>
        </w:rPr>
        <w:t>с</w:t>
      </w:r>
      <w:r w:rsidR="00992108" w:rsidRPr="009D6B68">
        <w:rPr>
          <w:rFonts w:ascii="Tahoma" w:eastAsia="Times New Roman" w:hAnsi="Tahoma" w:cs="Tahoma"/>
          <w:szCs w:val="20"/>
        </w:rPr>
        <w:t>твующего платежа в соответствии с п. 3.1. Договора.</w:t>
      </w:r>
    </w:p>
    <w:p w14:paraId="32DCA726" w14:textId="20D4613E" w:rsidR="00BA459B" w:rsidRPr="004B5AB3" w:rsidRDefault="00BA459B" w:rsidP="00807400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14:paraId="56051B72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нарушение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обязательств по настоящему Договору, в том числе сроков </w:t>
      </w:r>
      <w:r w:rsidR="009B4CA3" w:rsidRPr="004B5AB3">
        <w:rPr>
          <w:rFonts w:ascii="Tahoma" w:eastAsia="Times New Roman" w:hAnsi="Tahoma" w:cs="Tahoma"/>
          <w:szCs w:val="20"/>
        </w:rPr>
        <w:t>оказания</w:t>
      </w:r>
      <w:r w:rsidR="00CE4032" w:rsidRPr="004B5AB3">
        <w:rPr>
          <w:rFonts w:ascii="Tahoma" w:eastAsia="Times New Roman" w:hAnsi="Tahoma" w:cs="Tahoma"/>
          <w:szCs w:val="20"/>
        </w:rPr>
        <w:t xml:space="preserve"> Услуг</w:t>
      </w:r>
      <w:r w:rsidRPr="004B5AB3">
        <w:rPr>
          <w:rFonts w:ascii="Tahoma" w:eastAsia="Times New Roman" w:hAnsi="Tahoma" w:cs="Tahoma"/>
          <w:szCs w:val="20"/>
        </w:rPr>
        <w:t>;</w:t>
      </w:r>
    </w:p>
    <w:p w14:paraId="1CFAB890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наличие Недостатков, нарушение сроков устранения Недостатков и/или не устранения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Недостатков и/или замечаний Заказчика</w:t>
      </w:r>
      <w:r w:rsidR="0009562A" w:rsidRPr="004B5AB3">
        <w:rPr>
          <w:rFonts w:ascii="Tahoma" w:eastAsia="Times New Roman" w:hAnsi="Tahoma" w:cs="Tahoma"/>
          <w:szCs w:val="20"/>
        </w:rPr>
        <w:t>, либо Специализированных организаций</w:t>
      </w:r>
      <w:r w:rsidRPr="004B5AB3">
        <w:rPr>
          <w:rFonts w:ascii="Tahoma" w:eastAsia="Times New Roman" w:hAnsi="Tahoma" w:cs="Tahoma"/>
          <w:szCs w:val="20"/>
        </w:rPr>
        <w:t>;</w:t>
      </w:r>
    </w:p>
    <w:p w14:paraId="59871F1D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2FC17B38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обнаружения или заявления на результат </w:t>
      </w:r>
      <w:r w:rsidR="00CE4032" w:rsidRPr="004B5AB3">
        <w:rPr>
          <w:rFonts w:ascii="Tahoma" w:eastAsia="Times New Roman" w:hAnsi="Tahoma" w:cs="Tahoma"/>
          <w:szCs w:val="20"/>
        </w:rPr>
        <w:t>оказанных Услуг</w:t>
      </w:r>
      <w:r w:rsidR="0009562A" w:rsidRPr="004B5AB3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eastAsia="Times New Roman" w:hAnsi="Tahoma" w:cs="Tahoma"/>
          <w:szCs w:val="20"/>
        </w:rPr>
        <w:t>прав третьих лиц;</w:t>
      </w:r>
    </w:p>
    <w:p w14:paraId="2CA0EB76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3475D8B9" w14:textId="783407DA" w:rsidR="00BA459B" w:rsidRDefault="00283E00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</w:t>
      </w:r>
      <w:r w:rsidR="0009562A" w:rsidRPr="004B5AB3">
        <w:rPr>
          <w:rFonts w:ascii="Tahoma" w:eastAsia="Times New Roman" w:hAnsi="Tahoma" w:cs="Tahoma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1C335DF0" w14:textId="55DB408E" w:rsidR="002E06F1" w:rsidRPr="005A150F" w:rsidRDefault="002E06F1" w:rsidP="002E06F1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В</w:t>
      </w:r>
      <w:r w:rsidRPr="005A150F">
        <w:rPr>
          <w:rFonts w:ascii="Tahoma" w:hAnsi="Tahoma" w:cs="Tahoma"/>
          <w:color w:val="000000" w:themeColor="text1"/>
        </w:rPr>
        <w:t xml:space="preserve"> соответствии со ст. 406.1 ГК РФ </w:t>
      </w:r>
      <w:r>
        <w:rPr>
          <w:rFonts w:ascii="Tahoma" w:hAnsi="Tahoma" w:cs="Tahoma"/>
          <w:color w:val="000000" w:themeColor="text1"/>
        </w:rPr>
        <w:t>Исполнитель</w:t>
      </w:r>
      <w:r w:rsidRPr="005A150F">
        <w:rPr>
          <w:rFonts w:ascii="Tahoma" w:hAnsi="Tahoma" w:cs="Tahoma"/>
          <w:color w:val="000000" w:themeColor="text1"/>
        </w:rPr>
        <w:t xml:space="preserve"> возмещает</w:t>
      </w:r>
      <w:r>
        <w:rPr>
          <w:rFonts w:ascii="Tahoma" w:hAnsi="Tahoma" w:cs="Tahoma"/>
          <w:color w:val="000000" w:themeColor="text1"/>
        </w:rPr>
        <w:t xml:space="preserve"> Заказчику</w:t>
      </w:r>
      <w:r w:rsidRPr="005A150F">
        <w:rPr>
          <w:rFonts w:ascii="Tahoma" w:hAnsi="Tahoma" w:cs="Tahoma"/>
          <w:color w:val="000000" w:themeColor="text1"/>
        </w:rPr>
        <w:t xml:space="preserve"> все имущественные потери последнего, возникшие в связи с предъявлением налоговыми органами для уплаты налогов и/или соответствующих пеней, штрафов, доначисленных с сумм приобретенных товаров (работ, услуг) из-за отказа в применении налоговых вычетов по НДС и/или из-за исключения стоимости приобретенных товаров/выполненных работ/оказанных услуг из расходов для целей налогообложения прибыли по причинам, связанным с </w:t>
      </w:r>
      <w:r>
        <w:rPr>
          <w:rFonts w:ascii="Tahoma" w:hAnsi="Tahoma" w:cs="Tahoma"/>
          <w:color w:val="000000" w:themeColor="text1"/>
        </w:rPr>
        <w:t>Исполнителем</w:t>
      </w:r>
      <w:r w:rsidRPr="005A150F">
        <w:rPr>
          <w:rFonts w:ascii="Tahoma" w:hAnsi="Tahoma" w:cs="Tahoma"/>
          <w:color w:val="000000" w:themeColor="text1"/>
        </w:rPr>
        <w:t xml:space="preserve"> либо третьими лицами, привлеченными им для исполнения обязательств по договору. Потери считаются возникшими с момента предъявления налоговыми органами соответствующих налоговых претензий, формализованных в виде решений по итогам налоговых проверок. Указанные имущественные потери возмещают</w:t>
      </w:r>
      <w:r>
        <w:rPr>
          <w:rFonts w:ascii="Tahoma" w:hAnsi="Tahoma" w:cs="Tahoma"/>
          <w:color w:val="000000" w:themeColor="text1"/>
        </w:rPr>
        <w:t>ся в размере сумм, взысканных (предъявленных) Заказчиком</w:t>
      </w:r>
      <w:r w:rsidRPr="005A150F">
        <w:rPr>
          <w:rFonts w:ascii="Tahoma" w:hAnsi="Tahoma" w:cs="Tahoma"/>
          <w:color w:val="000000" w:themeColor="text1"/>
        </w:rPr>
        <w:t xml:space="preserve"> и/или уплаченных им на основании решений и требований налоговых органов или суда. При этом факт оспаривания этих налоговых доначислений в вышестоящем налоговом органе или суде не влияет на обязанность </w:t>
      </w:r>
      <w:r>
        <w:rPr>
          <w:rFonts w:ascii="Tahoma" w:hAnsi="Tahoma" w:cs="Tahoma"/>
          <w:color w:val="000000" w:themeColor="text1"/>
        </w:rPr>
        <w:t>Исполнителем</w:t>
      </w:r>
      <w:r w:rsidRPr="005A150F">
        <w:rPr>
          <w:rFonts w:ascii="Tahoma" w:hAnsi="Tahoma" w:cs="Tahoma"/>
          <w:color w:val="000000" w:themeColor="text1"/>
        </w:rPr>
        <w:t xml:space="preserve"> возместить потери.</w:t>
      </w:r>
    </w:p>
    <w:p w14:paraId="5E280674" w14:textId="0636650D" w:rsidR="002E06F1" w:rsidRPr="00CB3711" w:rsidRDefault="002E06F1" w:rsidP="00CB3711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color w:val="000000" w:themeColor="text1"/>
        </w:rPr>
      </w:pPr>
      <w:r w:rsidRPr="005A150F">
        <w:rPr>
          <w:rFonts w:ascii="Tahoma" w:hAnsi="Tahoma" w:cs="Tahoma"/>
          <w:color w:val="000000" w:themeColor="text1"/>
        </w:rPr>
        <w:t>Им</w:t>
      </w:r>
      <w:r>
        <w:rPr>
          <w:rFonts w:ascii="Tahoma" w:hAnsi="Tahoma" w:cs="Tahoma"/>
          <w:color w:val="000000" w:themeColor="text1"/>
        </w:rPr>
        <w:t>ущественные потери возмещаются Исполнителем</w:t>
      </w:r>
      <w:r w:rsidRPr="005A150F">
        <w:rPr>
          <w:rFonts w:ascii="Tahoma" w:hAnsi="Tahoma" w:cs="Tahoma"/>
          <w:color w:val="000000" w:themeColor="text1"/>
        </w:rPr>
        <w:t xml:space="preserve"> в течение 7 дней с момента получения от </w:t>
      </w:r>
      <w:r>
        <w:rPr>
          <w:rFonts w:ascii="Tahoma" w:hAnsi="Tahoma" w:cs="Tahoma"/>
          <w:color w:val="000000" w:themeColor="text1"/>
        </w:rPr>
        <w:t>Заказчика</w:t>
      </w:r>
      <w:r w:rsidRPr="005A150F">
        <w:rPr>
          <w:rFonts w:ascii="Tahoma" w:hAnsi="Tahoma" w:cs="Tahoma"/>
          <w:color w:val="000000" w:themeColor="text1"/>
        </w:rPr>
        <w:t xml:space="preserve"> письменного требования путем перечисления денежных средств на расчетный счет </w:t>
      </w:r>
      <w:r>
        <w:rPr>
          <w:rFonts w:ascii="Tahoma" w:hAnsi="Tahoma" w:cs="Tahoma"/>
          <w:color w:val="000000" w:themeColor="text1"/>
        </w:rPr>
        <w:t>Заказчика</w:t>
      </w:r>
      <w:r w:rsidRPr="005A150F">
        <w:rPr>
          <w:rFonts w:ascii="Tahoma" w:hAnsi="Tahoma" w:cs="Tahoma"/>
          <w:color w:val="000000" w:themeColor="text1"/>
        </w:rPr>
        <w:t>.</w:t>
      </w:r>
    </w:p>
    <w:p w14:paraId="2807F64B" w14:textId="77777777" w:rsidR="0019212C" w:rsidRPr="004B5AB3" w:rsidRDefault="00D21682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 xml:space="preserve">Стороны ежеквартально производят сверку расчетов. Результаты расчетов </w:t>
      </w:r>
      <w:r w:rsidR="00547EF0" w:rsidRPr="004B5AB3">
        <w:rPr>
          <w:rFonts w:ascii="Tahoma" w:hAnsi="Tahoma" w:cs="Tahoma"/>
          <w:color w:val="000000"/>
          <w:szCs w:val="20"/>
        </w:rPr>
        <w:t>С</w:t>
      </w:r>
      <w:r w:rsidRPr="004B5AB3">
        <w:rPr>
          <w:rFonts w:ascii="Tahoma" w:hAnsi="Tahoma" w:cs="Tahoma"/>
          <w:color w:val="000000"/>
          <w:szCs w:val="20"/>
        </w:rPr>
        <w:t>тороны оформляют актом и направляют в адрес Заказчика до 10 числа месяца следующего за окончанием квартала.</w:t>
      </w:r>
    </w:p>
    <w:permEnd w:id="1425353972"/>
    <w:p w14:paraId="548060DB" w14:textId="77777777" w:rsidR="00DD1488" w:rsidRPr="004B5AB3" w:rsidRDefault="00DD1488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5C108195" w14:textId="7CD2C1DC" w:rsidR="000435A1" w:rsidRPr="004B5AB3" w:rsidRDefault="000435A1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</w:t>
      </w:r>
      <w:permStart w:id="36713154" w:edGrp="everyone"/>
      <w:r w:rsidRPr="004B5AB3">
        <w:rPr>
          <w:rFonts w:ascii="Tahoma" w:eastAsia="Times New Roman" w:hAnsi="Tahoma" w:cs="Tahoma"/>
          <w:szCs w:val="20"/>
        </w:rPr>
        <w:t xml:space="preserve">в </w:t>
      </w:r>
      <w:r w:rsidR="00807400">
        <w:rPr>
          <w:rFonts w:ascii="Tahoma" w:eastAsia="Times New Roman" w:hAnsi="Tahoma" w:cs="Tahoma"/>
          <w:szCs w:val="20"/>
        </w:rPr>
        <w:t>течение 10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</w:t>
      </w:r>
      <w:r w:rsidR="0061354D" w:rsidRPr="004B5AB3">
        <w:rPr>
          <w:rFonts w:ascii="Tahoma" w:eastAsia="Times New Roman" w:hAnsi="Tahoma" w:cs="Tahoma"/>
          <w:szCs w:val="20"/>
        </w:rPr>
        <w:t>/по запросам Заказчика</w:t>
      </w:r>
      <w:r w:rsidRPr="004B5AB3">
        <w:rPr>
          <w:rFonts w:ascii="Tahoma" w:eastAsia="Times New Roman" w:hAnsi="Tahoma" w:cs="Tahoma"/>
          <w:szCs w:val="20"/>
        </w:rPr>
        <w:t xml:space="preserve">, </w:t>
      </w:r>
      <w:permEnd w:id="36713154"/>
      <w:r w:rsidRPr="004B5AB3">
        <w:rPr>
          <w:rFonts w:ascii="Tahoma" w:eastAsia="Times New Roman" w:hAnsi="Tahoma" w:cs="Tahoma"/>
          <w:szCs w:val="20"/>
        </w:rPr>
        <w:t>предоставлять Заказчику следующую информацию:</w:t>
      </w:r>
    </w:p>
    <w:p w14:paraId="0C6C9A09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permStart w:id="888941808" w:edGrp="everyone"/>
      <w:permEnd w:id="888941808"/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3D5E0005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A3394DC" w14:textId="77777777"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07E29BFC" w14:textId="77777777"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</w:t>
      </w:r>
      <w:permStart w:id="246905747" w:edGrp="everyone"/>
      <w:r w:rsidRPr="004B5AB3">
        <w:rPr>
          <w:rFonts w:ascii="Tahoma" w:eastAsia="Times New Roman" w:hAnsi="Tahoma" w:cs="Tahoma"/>
          <w:szCs w:val="20"/>
        </w:rPr>
        <w:t>7.</w:t>
      </w:r>
      <w:permEnd w:id="246905747"/>
      <w:r w:rsidRPr="004B5AB3">
        <w:rPr>
          <w:rFonts w:ascii="Tahoma" w:eastAsia="Times New Roman" w:hAnsi="Tahoma" w:cs="Tahoma"/>
          <w:szCs w:val="20"/>
        </w:rPr>
        <w:t xml:space="preserve"> Договора, сохраняются за Исполнителем после окончания срока действия Договора в отношении услуг, оказанных по Договору</w:t>
      </w:r>
      <w:r w:rsidR="0061354D" w:rsidRPr="004B5AB3">
        <w:rPr>
          <w:rFonts w:ascii="Tahoma" w:eastAsia="Times New Roman" w:hAnsi="Tahoma" w:cs="Tahoma"/>
          <w:szCs w:val="20"/>
        </w:rPr>
        <w:t>.</w:t>
      </w:r>
    </w:p>
    <w:p w14:paraId="1B86C0C8" w14:textId="7A9CFC69" w:rsidR="0061354D" w:rsidRPr="00E64A1F" w:rsidRDefault="0061354D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1B9E6EE8" w14:textId="7B543BA7" w:rsidR="0061354D" w:rsidRPr="00E64A1F" w:rsidRDefault="0061354D" w:rsidP="00E64A1F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 xml:space="preserve"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</w:t>
      </w:r>
      <w:r w:rsidRPr="00E64A1F">
        <w:rPr>
          <w:rFonts w:ascii="Tahoma" w:hAnsi="Tahoma" w:cs="Tahoma"/>
          <w:color w:val="000000"/>
          <w:szCs w:val="20"/>
        </w:rPr>
        <w:lastRenderedPageBreak/>
        <w:t xml:space="preserve">317.1, </w:t>
      </w:r>
      <w:permStart w:id="702373831" w:edGrp="everyone"/>
      <w:r w:rsidRPr="00E64A1F">
        <w:rPr>
          <w:rFonts w:ascii="Tahoma" w:hAnsi="Tahoma" w:cs="Tahoma"/>
          <w:color w:val="000000"/>
          <w:szCs w:val="20"/>
        </w:rPr>
        <w:t>ст.395</w:t>
      </w:r>
      <w:permEnd w:id="702373831"/>
      <w:r w:rsidRPr="00E64A1F">
        <w:rPr>
          <w:rFonts w:ascii="Tahoma" w:hAnsi="Tahoma" w:cs="Tahoma"/>
          <w:color w:val="000000"/>
          <w:szCs w:val="20"/>
        </w:rPr>
        <w:t xml:space="preserve">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2811813D" w14:textId="77777777" w:rsidR="00FA29A2" w:rsidRPr="004B5AB3" w:rsidRDefault="00FA29A2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4297DB86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Срок оказания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</w:p>
    <w:p w14:paraId="56CD7FC4" w14:textId="77777777" w:rsidR="00283E00" w:rsidRPr="004B5AB3" w:rsidRDefault="00283E00" w:rsidP="004B5AB3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14:paraId="24AB651C" w14:textId="5CB2D400" w:rsidR="00283E00" w:rsidRPr="00807400" w:rsidRDefault="00283E00" w:rsidP="00807400">
      <w:pPr>
        <w:autoSpaceDE w:val="0"/>
        <w:autoSpaceDN w:val="0"/>
        <w:spacing w:after="0" w:line="240" w:lineRule="auto"/>
      </w:pPr>
      <w:permStart w:id="1817515211" w:edGrp="everyone"/>
      <w:r w:rsidRPr="004B5AB3">
        <w:rPr>
          <w:rFonts w:ascii="Tahoma" w:hAnsi="Tahoma" w:cs="Tahoma"/>
          <w:szCs w:val="20"/>
        </w:rPr>
        <w:t>Общий срок оказания Услуг</w:t>
      </w:r>
      <w:r w:rsidR="00C72A9D">
        <w:rPr>
          <w:rFonts w:ascii="Tahoma" w:hAnsi="Tahoma" w:cs="Tahoma"/>
          <w:szCs w:val="20"/>
        </w:rPr>
        <w:t>:</w:t>
      </w:r>
      <w:r w:rsidR="00EB0A62">
        <w:rPr>
          <w:rFonts w:ascii="Tahoma" w:hAnsi="Tahoma" w:cs="Tahoma"/>
          <w:szCs w:val="20"/>
        </w:rPr>
        <w:t xml:space="preserve"> с даты заключения договора</w:t>
      </w:r>
      <w:r w:rsidRPr="004B5AB3">
        <w:rPr>
          <w:rFonts w:ascii="Tahoma" w:hAnsi="Tahoma" w:cs="Tahoma"/>
          <w:szCs w:val="20"/>
        </w:rPr>
        <w:t xml:space="preserve"> </w:t>
      </w:r>
      <w:bookmarkStart w:id="2" w:name="Окончание_выполнения_работ"/>
      <w:r w:rsidR="003E2954">
        <w:rPr>
          <w:rFonts w:ascii="Tahoma" w:hAnsi="Tahoma" w:cs="Tahoma"/>
          <w:szCs w:val="20"/>
        </w:rPr>
        <w:t>по «3</w:t>
      </w:r>
      <w:r w:rsidR="00CD293C">
        <w:rPr>
          <w:rFonts w:ascii="Tahoma" w:hAnsi="Tahoma" w:cs="Tahoma"/>
          <w:szCs w:val="20"/>
        </w:rPr>
        <w:t>0</w:t>
      </w:r>
      <w:r w:rsidR="003E2954">
        <w:rPr>
          <w:rFonts w:ascii="Tahoma" w:hAnsi="Tahoma" w:cs="Tahoma"/>
          <w:szCs w:val="20"/>
        </w:rPr>
        <w:t xml:space="preserve">» </w:t>
      </w:r>
      <w:r w:rsidR="00CD293C">
        <w:rPr>
          <w:rFonts w:ascii="Tahoma" w:hAnsi="Tahoma" w:cs="Tahoma"/>
          <w:szCs w:val="20"/>
        </w:rPr>
        <w:t>апреля</w:t>
      </w:r>
      <w:r w:rsidR="003E2954">
        <w:rPr>
          <w:rFonts w:ascii="Tahoma" w:hAnsi="Tahoma" w:cs="Tahoma"/>
          <w:szCs w:val="20"/>
        </w:rPr>
        <w:t xml:space="preserve"> 2023</w:t>
      </w:r>
      <w:r w:rsidR="00807400" w:rsidRPr="00807400">
        <w:rPr>
          <w:rFonts w:ascii="Tahoma" w:hAnsi="Tahoma" w:cs="Tahoma"/>
          <w:szCs w:val="20"/>
        </w:rPr>
        <w:t xml:space="preserve"> г.</w:t>
      </w:r>
      <w:r w:rsidR="00807400">
        <w:rPr>
          <w:rFonts w:ascii="Segoe UI" w:hAnsi="Segoe UI" w:cs="Segoe UI"/>
          <w:color w:val="000000"/>
          <w:szCs w:val="20"/>
        </w:rPr>
        <w:t xml:space="preserve"> </w:t>
      </w:r>
      <w:bookmarkEnd w:id="2"/>
    </w:p>
    <w:permEnd w:id="1817515211"/>
    <w:p w14:paraId="6C348CE1" w14:textId="2D99C337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97002B" w:rsidRPr="004B5AB3">
        <w:rPr>
          <w:rFonts w:ascii="Tahoma" w:hAnsi="Tahoma" w:cs="Tahoma"/>
          <w:szCs w:val="20"/>
        </w:rPr>
        <w:t>со сроками,</w:t>
      </w:r>
      <w:r w:rsidRPr="004B5AB3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14:paraId="1A179C8E" w14:textId="77777777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2111132316" w:edGrp="everyone"/>
      <w:permEnd w:id="2111132316"/>
      <w:r w:rsidRPr="004B5AB3">
        <w:rPr>
          <w:rFonts w:ascii="Tahoma" w:hAnsi="Tahoma" w:cs="Tahoma"/>
          <w:szCs w:val="20"/>
        </w:rPr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</w:t>
      </w:r>
      <w:bookmarkStart w:id="3" w:name="_GoBack"/>
      <w:bookmarkEnd w:id="3"/>
      <w:r w:rsidRPr="004B5AB3">
        <w:rPr>
          <w:rFonts w:ascii="Tahoma" w:hAnsi="Tahoma" w:cs="Tahoma"/>
          <w:szCs w:val="20"/>
        </w:rPr>
        <w:t xml:space="preserve">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16DDB85F" w14:textId="77777777" w:rsidR="00424931" w:rsidRPr="004B5AB3" w:rsidRDefault="00283E00" w:rsidP="004B5AB3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14:paraId="52F6E49C" w14:textId="77777777" w:rsidR="00905285" w:rsidRPr="004B5AB3" w:rsidRDefault="00905285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4AD152D" w14:textId="77777777" w:rsidR="008A75F1" w:rsidRPr="004B5AB3" w:rsidRDefault="008A75F1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</w:t>
      </w:r>
      <w:r w:rsidR="00337D18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. </w:t>
      </w:r>
      <w:r w:rsidR="00283E0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Приемка О</w:t>
      </w:r>
      <w:r w:rsidR="00DD26E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казанных Услуг</w:t>
      </w:r>
    </w:p>
    <w:p w14:paraId="47CD5C39" w14:textId="58B1A6A7" w:rsidR="009E7233" w:rsidRDefault="00DD26EB" w:rsidP="009E723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 xml:space="preserve">Порядок </w:t>
      </w:r>
      <w:r w:rsidR="009B4CA3" w:rsidRPr="004B5AB3">
        <w:rPr>
          <w:rFonts w:ascii="Tahoma" w:hAnsi="Tahoma" w:cs="Tahoma"/>
          <w:b/>
          <w:szCs w:val="20"/>
        </w:rPr>
        <w:t>оказания</w:t>
      </w:r>
      <w:r w:rsidRPr="004B5AB3">
        <w:rPr>
          <w:rFonts w:ascii="Tahoma" w:hAnsi="Tahoma" w:cs="Tahoma"/>
          <w:b/>
          <w:szCs w:val="20"/>
        </w:rPr>
        <w:t xml:space="preserve"> Услуг</w:t>
      </w:r>
      <w:permStart w:id="2124024224" w:edGrp="everyone"/>
      <w:r w:rsidR="009E7233">
        <w:rPr>
          <w:rFonts w:ascii="Tahoma" w:hAnsi="Tahoma" w:cs="Tahoma"/>
          <w:b/>
          <w:szCs w:val="20"/>
        </w:rPr>
        <w:t xml:space="preserve"> </w:t>
      </w:r>
    </w:p>
    <w:p w14:paraId="3E0064AE" w14:textId="77777777" w:rsidR="00B57BF8" w:rsidRPr="00F806BF" w:rsidRDefault="00B57BF8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6A4FEBCB" w14:textId="77777777" w:rsidR="008212C4" w:rsidRP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715A8EF" w14:textId="1BC194E2" w:rsidR="008212C4" w:rsidRP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акты оказанных услуг).</w:t>
      </w:r>
    </w:p>
    <w:p w14:paraId="34FE98AA" w14:textId="77777777" w:rsidR="008212C4" w:rsidRP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18D4A92F" w14:textId="77777777" w:rsid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05996453" w14:textId="767087B1" w:rsidR="00B57BF8" w:rsidRPr="009E7233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="00B57BF8"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 w:rsidR="00B57BF8">
        <w:rPr>
          <w:rFonts w:ascii="Tahoma" w:hAnsi="Tahoma" w:cs="Tahoma"/>
          <w:szCs w:val="20"/>
        </w:rPr>
        <w:t>Исполнителем</w:t>
      </w:r>
      <w:r w:rsidR="00B57BF8"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 w:rsidR="00B57BF8">
        <w:rPr>
          <w:rFonts w:ascii="Tahoma" w:hAnsi="Tahoma" w:cs="Tahoma"/>
          <w:szCs w:val="20"/>
        </w:rPr>
        <w:t>.</w:t>
      </w:r>
    </w:p>
    <w:permEnd w:id="2124024224"/>
    <w:p w14:paraId="5EA378FF" w14:textId="231701F9" w:rsidR="00DD26EB" w:rsidRPr="004B5AB3" w:rsidRDefault="009B4CA3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</w:t>
      </w:r>
      <w:r w:rsidR="00DD26EB" w:rsidRPr="004B5AB3">
        <w:rPr>
          <w:rFonts w:ascii="Tahoma" w:hAnsi="Tahoma" w:cs="Tahoma"/>
          <w:b/>
          <w:szCs w:val="20"/>
        </w:rPr>
        <w:t>казанных Услуг</w:t>
      </w:r>
    </w:p>
    <w:p w14:paraId="4065BE35" w14:textId="05DCCF07" w:rsidR="00337D18" w:rsidRPr="004B5AB3" w:rsidRDefault="00904FC4" w:rsidP="004B5AB3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permStart w:id="321525130" w:edGrp="everyone"/>
      <w:r w:rsidRPr="001B489F">
        <w:rPr>
          <w:rFonts w:ascii="Tahoma" w:hAnsi="Tahoma" w:cs="Tahoma"/>
          <w:szCs w:val="20"/>
        </w:rPr>
        <w:t xml:space="preserve">По окончанию </w:t>
      </w:r>
      <w:r w:rsidRPr="001B489F">
        <w:rPr>
          <w:rFonts w:ascii="Tahoma" w:hAnsi="Tahoma" w:cs="Tahoma"/>
          <w:i/>
          <w:szCs w:val="20"/>
        </w:rPr>
        <w:t>оказания Услуг</w:t>
      </w:r>
      <w:r w:rsidRPr="004B5AB3">
        <w:rPr>
          <w:rFonts w:ascii="Tahoma" w:hAnsi="Tahoma" w:cs="Tahoma"/>
          <w:szCs w:val="20"/>
        </w:rPr>
        <w:t xml:space="preserve"> </w:t>
      </w:r>
      <w:permEnd w:id="321525130"/>
      <w:r w:rsidR="00337D18"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готовности к сдаче оказанных Услуг</w:t>
      </w:r>
      <w:permStart w:id="1103836324" w:edGrp="everyone"/>
      <w:r w:rsidR="00337D18" w:rsidRPr="004B5AB3">
        <w:rPr>
          <w:rFonts w:ascii="Tahoma" w:hAnsi="Tahoma" w:cs="Tahoma"/>
          <w:szCs w:val="20"/>
        </w:rPr>
        <w:t>.</w:t>
      </w:r>
      <w:permEnd w:id="1103836324"/>
      <w:r w:rsidR="00337D18" w:rsidRPr="004B5AB3">
        <w:rPr>
          <w:rFonts w:ascii="Tahoma" w:hAnsi="Tahoma" w:cs="Tahoma"/>
          <w:szCs w:val="20"/>
        </w:rPr>
        <w:t xml:space="preserve"> </w:t>
      </w:r>
    </w:p>
    <w:p w14:paraId="1A3EBC7E" w14:textId="40D681A5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>Приемка</w:t>
      </w:r>
      <w:r w:rsidR="00904FC4">
        <w:rPr>
          <w:rFonts w:ascii="Tahoma" w:hAnsi="Tahoma" w:cs="Tahoma"/>
          <w:szCs w:val="20"/>
        </w:rPr>
        <w:t xml:space="preserve"> оказанных Услуг осуществляется </w:t>
      </w:r>
      <w:permStart w:id="97586723" w:edGrp="everyone"/>
      <w:r w:rsidR="00FB2C88" w:rsidRPr="004B5AB3">
        <w:rPr>
          <w:rFonts w:ascii="Tahoma" w:hAnsi="Tahoma" w:cs="Tahoma"/>
          <w:szCs w:val="20"/>
        </w:rPr>
        <w:t>после исполнения Сторонами обязательств,</w:t>
      </w:r>
      <w:permEnd w:id="97586723"/>
      <w:r w:rsidR="00FB2C88" w:rsidRPr="004B5AB3">
        <w:rPr>
          <w:rFonts w:ascii="Tahoma" w:hAnsi="Tahoma" w:cs="Tahoma"/>
          <w:szCs w:val="20"/>
        </w:rPr>
        <w:t xml:space="preserve"> предусмотренных настоящим Договором, в соответствии с условиями Договора. </w:t>
      </w:r>
    </w:p>
    <w:p w14:paraId="4CD9753B" w14:textId="78F75E2E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</w:t>
      </w:r>
      <w:permStart w:id="2089821809" w:edGrp="everyone"/>
      <w:r>
        <w:rPr>
          <w:rFonts w:ascii="Tahoma" w:hAnsi="Tahoma" w:cs="Tahoma"/>
          <w:szCs w:val="20"/>
        </w:rPr>
        <w:t xml:space="preserve">акта </w:t>
      </w:r>
      <w:r w:rsidRPr="009D6B68">
        <w:rPr>
          <w:rFonts w:ascii="Tahoma" w:hAnsi="Tahoma" w:cs="Tahoma"/>
          <w:szCs w:val="20"/>
        </w:rPr>
        <w:t>оказанных Услуг,</w:t>
      </w:r>
      <w:permEnd w:id="2089821809"/>
      <w:r w:rsidRPr="009D6B68">
        <w:rPr>
          <w:rFonts w:ascii="Tahoma" w:hAnsi="Tahoma" w:cs="Tahoma"/>
          <w:szCs w:val="20"/>
        </w:rPr>
        <w:t xml:space="preserve"> подписанных </w:t>
      </w:r>
      <w:permStart w:id="55343085" w:edGrp="everyone"/>
      <w:r w:rsidR="0097002B" w:rsidRPr="009D6B68">
        <w:rPr>
          <w:rFonts w:ascii="Tahoma" w:hAnsi="Tahoma" w:cs="Tahoma"/>
          <w:szCs w:val="20"/>
        </w:rPr>
        <w:t>Исполнителем,</w:t>
      </w:r>
      <w:r w:rsidR="008D4C61">
        <w:rPr>
          <w:rFonts w:ascii="Tahoma" w:hAnsi="Tahoma" w:cs="Tahoma"/>
          <w:szCs w:val="20"/>
        </w:rPr>
        <w:t xml:space="preserve"> а также отчет о проделанной работе</w:t>
      </w:r>
      <w:r w:rsidRPr="009D6B68">
        <w:rPr>
          <w:rFonts w:ascii="Tahoma" w:hAnsi="Tahoma" w:cs="Tahoma"/>
          <w:szCs w:val="20"/>
        </w:rPr>
        <w:t xml:space="preserve"> </w:t>
      </w:r>
      <w:permEnd w:id="55343085"/>
      <w:r w:rsidRPr="009D6B68">
        <w:rPr>
          <w:rFonts w:ascii="Tahoma" w:hAnsi="Tahoma" w:cs="Tahoma"/>
          <w:szCs w:val="20"/>
        </w:rPr>
        <w:t xml:space="preserve"> </w:t>
      </w:r>
    </w:p>
    <w:p w14:paraId="4D7333B2" w14:textId="3CD8699E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</w:t>
      </w:r>
      <w:permStart w:id="1761030082" w:edGrp="everyone"/>
      <w:r w:rsidRPr="009D6B68">
        <w:rPr>
          <w:rFonts w:ascii="Tahoma" w:hAnsi="Tahoma" w:cs="Tahoma"/>
          <w:szCs w:val="20"/>
        </w:rPr>
        <w:t xml:space="preserve">не более </w:t>
      </w:r>
      <w:r w:rsidR="00903C56">
        <w:rPr>
          <w:rFonts w:ascii="Tahoma" w:hAnsi="Tahoma" w:cs="Tahoma"/>
          <w:szCs w:val="20"/>
        </w:rPr>
        <w:t>15 (пятнадцати) календарных</w:t>
      </w:r>
      <w:permEnd w:id="1761030082"/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</w:t>
      </w:r>
      <w:permStart w:id="510989213" w:edGrp="everyone"/>
      <w:r w:rsidRPr="009D6B68">
        <w:rPr>
          <w:rFonts w:ascii="Tahoma" w:hAnsi="Tahoma" w:cs="Tahoma"/>
          <w:szCs w:val="20"/>
        </w:rPr>
        <w:t xml:space="preserve">акта оказанных Услуг </w:t>
      </w:r>
      <w:permEnd w:id="510989213"/>
      <w:r w:rsidRPr="009D6B68">
        <w:rPr>
          <w:rFonts w:ascii="Tahoma" w:hAnsi="Tahoma" w:cs="Tahoma"/>
          <w:szCs w:val="20"/>
        </w:rPr>
        <w:t xml:space="preserve">и документов, указанных в п.5.2.3. Договора, при условии отсутствия претензий к качеству </w:t>
      </w:r>
      <w:permStart w:id="1355619791" w:edGrp="everyone"/>
      <w:r w:rsidR="0097002B" w:rsidRPr="009D6B68">
        <w:rPr>
          <w:rFonts w:ascii="Tahoma" w:hAnsi="Tahoma" w:cs="Tahoma"/>
          <w:szCs w:val="20"/>
        </w:rPr>
        <w:t>Услуг, с</w:t>
      </w:r>
      <w:r w:rsidRPr="009D6B68">
        <w:rPr>
          <w:rFonts w:ascii="Tahoma" w:hAnsi="Tahoma" w:cs="Tahoma"/>
          <w:szCs w:val="20"/>
        </w:rPr>
        <w:t xml:space="preserve"> участием представителей Исполнителя </w:t>
      </w:r>
      <w:permEnd w:id="1355619791"/>
      <w:r w:rsidRPr="009D6B68">
        <w:rPr>
          <w:rFonts w:ascii="Tahoma" w:hAnsi="Tahoma" w:cs="Tahoma"/>
          <w:szCs w:val="20"/>
        </w:rPr>
        <w:t>осмотреть и принять оказанные Услуги.</w:t>
      </w:r>
    </w:p>
    <w:p w14:paraId="579316A5" w14:textId="2BDD576D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производит приемку оказанных </w:t>
      </w:r>
      <w:permStart w:id="926489112" w:edGrp="everyone"/>
      <w:r w:rsidR="001B444E">
        <w:rPr>
          <w:rFonts w:ascii="Tahoma" w:hAnsi="Tahoma" w:cs="Tahoma"/>
          <w:szCs w:val="20"/>
        </w:rPr>
        <w:t>Услуг</w:t>
      </w:r>
      <w:r w:rsidRPr="009D6B68">
        <w:rPr>
          <w:rFonts w:ascii="Tahoma" w:hAnsi="Tahoma" w:cs="Tahoma"/>
          <w:szCs w:val="20"/>
        </w:rPr>
        <w:t xml:space="preserve"> </w:t>
      </w:r>
      <w:permEnd w:id="926489112"/>
      <w:r w:rsidRPr="009D6B68">
        <w:rPr>
          <w:rFonts w:ascii="Tahoma" w:hAnsi="Tahoma" w:cs="Tahoma"/>
          <w:szCs w:val="20"/>
        </w:rPr>
        <w:t xml:space="preserve">путем подписания </w:t>
      </w:r>
      <w:permStart w:id="1850823307" w:edGrp="everyone"/>
      <w:r w:rsidRPr="009D6B68">
        <w:rPr>
          <w:rFonts w:ascii="Tahoma" w:hAnsi="Tahoma" w:cs="Tahoma"/>
          <w:szCs w:val="20"/>
        </w:rPr>
        <w:t>акта оказанных Услуг</w:t>
      </w:r>
      <w:permEnd w:id="1850823307"/>
      <w:r w:rsidRPr="009D6B68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</w:t>
      </w:r>
      <w:permStart w:id="78608805" w:edGrp="everyone"/>
      <w:r w:rsidRPr="009D6B68">
        <w:rPr>
          <w:rFonts w:ascii="Tahoma" w:hAnsi="Tahoma" w:cs="Tahoma"/>
          <w:szCs w:val="20"/>
        </w:rPr>
        <w:t>акт оказанных Услуг</w:t>
      </w:r>
      <w:permEnd w:id="78608805"/>
      <w:r w:rsidRPr="009D6B68">
        <w:rPr>
          <w:rFonts w:ascii="Tahoma" w:hAnsi="Tahoma" w:cs="Tahoma"/>
          <w:szCs w:val="20"/>
        </w:rPr>
        <w:t>.</w:t>
      </w:r>
    </w:p>
    <w:p w14:paraId="40D88FC2" w14:textId="47311E09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</w:t>
      </w:r>
      <w:permStart w:id="1590782745" w:edGrp="everyone"/>
      <w:r w:rsidRPr="009D6B68">
        <w:rPr>
          <w:rFonts w:ascii="Tahoma" w:hAnsi="Tahoma" w:cs="Tahoma"/>
          <w:szCs w:val="20"/>
        </w:rPr>
        <w:t xml:space="preserve">в течение </w:t>
      </w:r>
      <w:r w:rsidR="00903C56">
        <w:rPr>
          <w:rFonts w:ascii="Tahoma" w:hAnsi="Tahoma" w:cs="Tahoma"/>
          <w:szCs w:val="20"/>
        </w:rPr>
        <w:t>15 календарных</w:t>
      </w:r>
      <w:r w:rsidRPr="009D6B68">
        <w:rPr>
          <w:rFonts w:ascii="Tahoma" w:hAnsi="Tahoma" w:cs="Tahoma"/>
          <w:szCs w:val="20"/>
        </w:rPr>
        <w:t xml:space="preserve"> дней </w:t>
      </w:r>
      <w:permEnd w:id="1590782745"/>
      <w:r w:rsidRPr="009D6B68">
        <w:rPr>
          <w:rFonts w:ascii="Tahoma" w:hAnsi="Tahoma" w:cs="Tahoma"/>
          <w:szCs w:val="20"/>
        </w:rPr>
        <w:t xml:space="preserve">оформить мотивированный отказ от приемки оказанных Услуг и направить его Исполнителю. </w:t>
      </w:r>
    </w:p>
    <w:p w14:paraId="18141CBC" w14:textId="3F8BB964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</w:t>
      </w:r>
      <w:r w:rsidR="00FB2C88" w:rsidRPr="009D6B68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97002B" w:rsidRPr="009D6B68">
        <w:rPr>
          <w:rFonts w:ascii="Tahoma" w:hAnsi="Tahoma" w:cs="Tahoma"/>
          <w:szCs w:val="20"/>
        </w:rPr>
        <w:t>возмещения Заказчику</w:t>
      </w:r>
      <w:r w:rsidR="00FB2C88" w:rsidRPr="004B5AB3">
        <w:rPr>
          <w:rFonts w:ascii="Tahoma" w:hAnsi="Tahoma" w:cs="Tahoma"/>
          <w:szCs w:val="20"/>
        </w:rPr>
        <w:t xml:space="preserve"> убытков в соответствии со статьей 15 </w:t>
      </w:r>
      <w:r w:rsidR="00FB2C88" w:rsidRPr="004B5AB3">
        <w:rPr>
          <w:rFonts w:ascii="Tahoma" w:hAnsi="Tahoma" w:cs="Tahoma"/>
          <w:szCs w:val="20"/>
        </w:rPr>
        <w:lastRenderedPageBreak/>
        <w:t>ГК РФ в сроки, устанавливаемые Заказчиком.</w:t>
      </w:r>
    </w:p>
    <w:p w14:paraId="569F2985" w14:textId="519AAF3A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1809979282" w:edGrp="everyone"/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 xml:space="preserve">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ermEnd w:id="1809979282"/>
    <w:p w14:paraId="3308A943" w14:textId="77777777" w:rsidR="00824211" w:rsidRPr="004B5AB3" w:rsidRDefault="0082421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E522FE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</w:t>
      </w:r>
      <w:r w:rsidR="004640C1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качества</w:t>
      </w:r>
    </w:p>
    <w:p w14:paraId="620586F7" w14:textId="08F62306" w:rsidR="0019212C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и, </w:t>
      </w:r>
      <w:r w:rsidR="004741E3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оказанные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Исполнителем по Договору. </w:t>
      </w:r>
    </w:p>
    <w:p w14:paraId="091792EB" w14:textId="6D177F7A" w:rsidR="00FC37FD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97002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обнаружатся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недостатки</w:t>
      </w:r>
      <w:r w:rsidR="00931D2E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(недоработки)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 препятствующие его нормально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му </w:t>
      </w:r>
      <w:r w:rsidR="0097002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  <w:permStart w:id="1493719388" w:edGrp="everyone"/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Гарантийный с</w:t>
      </w:r>
      <w:r w:rsidR="001B444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рок устанавливается в течение 2 (двух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) месяцев с момента</w:t>
      </w:r>
      <w:r w:rsidR="00D00688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приемки результата Услуг</w:t>
      </w:r>
      <w:r w:rsidR="00FC37F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.</w:t>
      </w:r>
    </w:p>
    <w:permEnd w:id="1493719388"/>
    <w:p w14:paraId="686BE509" w14:textId="3DEDAAD1" w:rsidR="00931D2E" w:rsidRPr="004B5AB3" w:rsidRDefault="00FC37FD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</w:t>
      </w:r>
      <w:r w:rsidR="00064E15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в том числе такие,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permStart w:id="817194698" w:edGrp="everyone"/>
      <w:r w:rsidRPr="004B5AB3">
        <w:rPr>
          <w:rFonts w:ascii="Tahoma" w:hAnsi="Tahoma" w:cs="Tahoma"/>
          <w:b w:val="0"/>
          <w:color w:val="auto"/>
          <w:sz w:val="20"/>
          <w:szCs w:val="20"/>
        </w:rPr>
        <w:t>3 (трех)</w:t>
      </w:r>
      <w:permEnd w:id="817194698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рабочих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дней после их обнаружения. Исполнитель обязан за свой счет устранить указанные недостатки в течение </w:t>
      </w:r>
      <w:permStart w:id="665273065" w:edGrp="everyone"/>
      <w:r w:rsidR="00807400">
        <w:rPr>
          <w:rFonts w:ascii="Tahoma" w:hAnsi="Tahoma" w:cs="Tahoma"/>
          <w:b w:val="0"/>
          <w:color w:val="auto"/>
          <w:sz w:val="20"/>
          <w:szCs w:val="20"/>
        </w:rPr>
        <w:t>10 (десяти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)</w:t>
      </w:r>
      <w:permEnd w:id="665273065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дней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с момента получения Уведомления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E3E75CC" w14:textId="77777777" w:rsidR="00931D2E" w:rsidRPr="004B5AB3" w:rsidRDefault="00931D2E" w:rsidP="004B5AB3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0D39B954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A87710D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39090000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3F0E0D9" w14:textId="28293B14" w:rsidR="004B5AB3" w:rsidRDefault="00337D18" w:rsidP="00970DA2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441101280" w:edGrp="everyone"/>
      <w:r w:rsidRPr="001B444E">
        <w:rPr>
          <w:rFonts w:ascii="Tahoma" w:hAnsi="Tahoma" w:cs="Tahoma"/>
          <w:szCs w:val="20"/>
        </w:rPr>
        <w:t>В случае разногласий по поводу недостатков оказанных Услуг ил</w:t>
      </w:r>
      <w:r w:rsidR="0091694F" w:rsidRPr="001B444E">
        <w:rPr>
          <w:rFonts w:ascii="Tahoma" w:hAnsi="Tahoma" w:cs="Tahoma"/>
          <w:szCs w:val="20"/>
        </w:rPr>
        <w:t>и</w:t>
      </w:r>
      <w:r w:rsidRPr="001B444E">
        <w:rPr>
          <w:rFonts w:ascii="Tahoma" w:hAnsi="Tahoma" w:cs="Tahoma"/>
          <w:szCs w:val="20"/>
        </w:rPr>
        <w:t xml:space="preserve"> причин</w:t>
      </w:r>
      <w:r w:rsidR="001B444E">
        <w:rPr>
          <w:rFonts w:ascii="Tahoma" w:hAnsi="Tahoma" w:cs="Tahoma"/>
          <w:szCs w:val="20"/>
        </w:rPr>
        <w:t xml:space="preserve"> их возникновения, Исполнитель </w:t>
      </w:r>
      <w:r w:rsidRPr="001B444E">
        <w:rPr>
          <w:rFonts w:ascii="Tahoma" w:hAnsi="Tahoma" w:cs="Tahoma"/>
          <w:szCs w:val="20"/>
        </w:rPr>
        <w:t>обязан представить Заказчику надлежащие и доста</w:t>
      </w:r>
      <w:r w:rsidR="00931D2E" w:rsidRPr="001B444E">
        <w:rPr>
          <w:rFonts w:ascii="Tahoma" w:hAnsi="Tahoma" w:cs="Tahoma"/>
          <w:szCs w:val="20"/>
        </w:rPr>
        <w:t>точные доказательства качества О</w:t>
      </w:r>
      <w:r w:rsidRPr="001B444E">
        <w:rPr>
          <w:rFonts w:ascii="Tahoma" w:hAnsi="Tahoma" w:cs="Tahoma"/>
          <w:szCs w:val="20"/>
        </w:rPr>
        <w:t xml:space="preserve">казанных Услуг, обязанность по доказыванию качества Услуг лежит на Исполнителе. </w:t>
      </w:r>
    </w:p>
    <w:p w14:paraId="50CC45C8" w14:textId="77777777" w:rsidR="0097002B" w:rsidRPr="001B444E" w:rsidRDefault="0097002B" w:rsidP="0097002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ermEnd w:id="1441101280"/>
    <w:p w14:paraId="0AEEB36F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0266718F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</w:t>
      </w:r>
      <w:r w:rsidR="00547EF0" w:rsidRPr="004B5AB3">
        <w:rPr>
          <w:rFonts w:ascii="Tahoma" w:hAnsi="Tahoma" w:cs="Tahoma"/>
          <w:szCs w:val="20"/>
        </w:rPr>
        <w:t>С</w:t>
      </w:r>
      <w:r w:rsidRPr="004B5AB3">
        <w:rPr>
          <w:rFonts w:ascii="Tahoma" w:hAnsi="Tahoma" w:cs="Tahoma"/>
          <w:szCs w:val="20"/>
        </w:rPr>
        <w:t>тороны несут ответственность в соответствии с действующим законодательством Р</w:t>
      </w:r>
      <w:r w:rsidR="005E1737" w:rsidRPr="004B5AB3">
        <w:rPr>
          <w:rFonts w:ascii="Tahoma" w:hAnsi="Tahoma" w:cs="Tahoma"/>
          <w:szCs w:val="20"/>
        </w:rPr>
        <w:t xml:space="preserve">оссийской </w:t>
      </w:r>
      <w:r w:rsidRPr="004B5AB3">
        <w:rPr>
          <w:rFonts w:ascii="Tahoma" w:hAnsi="Tahoma" w:cs="Tahoma"/>
          <w:szCs w:val="20"/>
        </w:rPr>
        <w:t>Ф</w:t>
      </w:r>
      <w:r w:rsidR="005E1737" w:rsidRPr="004B5AB3">
        <w:rPr>
          <w:rFonts w:ascii="Tahoma" w:hAnsi="Tahoma" w:cs="Tahoma"/>
          <w:szCs w:val="20"/>
        </w:rPr>
        <w:t>едерации</w:t>
      </w:r>
      <w:r w:rsidRPr="004B5AB3">
        <w:rPr>
          <w:rFonts w:ascii="Tahoma" w:hAnsi="Tahoma" w:cs="Tahoma"/>
          <w:szCs w:val="20"/>
        </w:rPr>
        <w:t xml:space="preserve">. </w:t>
      </w:r>
    </w:p>
    <w:p w14:paraId="2F1F3253" w14:textId="77777777" w:rsidR="0069558B" w:rsidRPr="004B5AB3" w:rsidRDefault="0069558B" w:rsidP="004B5AB3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5ADA568C" w14:textId="77777777"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053712C7" w14:textId="77777777" w:rsidR="0069558B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2CD80E92" w14:textId="75688375" w:rsidR="000713CA" w:rsidRPr="004B5AB3" w:rsidRDefault="000713CA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</w:t>
      </w:r>
      <w:r w:rsidR="00FC415F" w:rsidRPr="004B5AB3">
        <w:rPr>
          <w:rFonts w:ascii="Tahoma" w:eastAsia="Times New Roman" w:hAnsi="Tahoma" w:cs="Tahoma"/>
          <w:iCs/>
          <w:szCs w:val="20"/>
        </w:rPr>
        <w:t xml:space="preserve">ушение сроков оплаты оказанных </w:t>
      </w:r>
      <w:r w:rsidRPr="004B5AB3">
        <w:rPr>
          <w:rFonts w:ascii="Tahoma" w:eastAsia="Times New Roman" w:hAnsi="Tahoma" w:cs="Tahoma"/>
          <w:iCs/>
          <w:szCs w:val="20"/>
        </w:rPr>
        <w:t xml:space="preserve">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97002B" w:rsidRPr="004B5AB3">
        <w:rPr>
          <w:rFonts w:ascii="Tahoma" w:eastAsia="Times New Roman" w:hAnsi="Tahoma" w:cs="Tahoma"/>
          <w:iCs/>
          <w:szCs w:val="20"/>
        </w:rPr>
        <w:t>просрочки,</w:t>
      </w:r>
      <w:r w:rsidRPr="004B5AB3">
        <w:rPr>
          <w:rFonts w:ascii="Tahoma" w:eastAsia="Times New Roman" w:hAnsi="Tahoma" w:cs="Tahoma"/>
          <w:iCs/>
          <w:szCs w:val="20"/>
        </w:rPr>
        <w:t xml:space="preserve"> </w:t>
      </w:r>
      <w:permStart w:id="1857706049" w:edGrp="everyone"/>
      <w:r w:rsidRPr="004B5AB3">
        <w:rPr>
          <w:rFonts w:ascii="Tahoma" w:eastAsia="Times New Roman" w:hAnsi="Tahoma" w:cs="Tahoma"/>
          <w:iCs/>
          <w:szCs w:val="20"/>
        </w:rPr>
        <w:t xml:space="preserve">но не более 5 % (пяти процентов) от </w:t>
      </w:r>
      <w:r w:rsidR="0069558B" w:rsidRPr="004B5AB3">
        <w:rPr>
          <w:rFonts w:ascii="Tahoma" w:eastAsia="Times New Roman" w:hAnsi="Tahoma" w:cs="Tahoma"/>
          <w:iCs/>
          <w:szCs w:val="20"/>
        </w:rPr>
        <w:t>Цены Услуг</w:t>
      </w:r>
      <w:r w:rsidRPr="004B5AB3">
        <w:rPr>
          <w:rFonts w:ascii="Tahoma" w:eastAsia="Times New Roman" w:hAnsi="Tahoma" w:cs="Tahoma"/>
          <w:iCs/>
          <w:szCs w:val="20"/>
        </w:rPr>
        <w:t xml:space="preserve">. </w:t>
      </w:r>
      <w:permEnd w:id="1857706049"/>
      <w:r w:rsidRPr="004B5AB3">
        <w:rPr>
          <w:rFonts w:ascii="Tahoma" w:eastAsia="Times New Roman" w:hAnsi="Tahoma" w:cs="Tahoma"/>
          <w:iCs/>
          <w:szCs w:val="20"/>
        </w:rPr>
        <w:t>Указанное положение не применяется к просрочке выплаты авансовы</w:t>
      </w:r>
      <w:r w:rsidR="002F5BEC"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 w:rsidR="002F5BEC"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</w:t>
      </w:r>
      <w:r w:rsidR="002C2FB8" w:rsidRPr="004B5AB3">
        <w:rPr>
          <w:rFonts w:ascii="Tahoma" w:eastAsia="Times New Roman" w:hAnsi="Tahoma" w:cs="Tahoma"/>
          <w:iCs/>
          <w:szCs w:val="20"/>
        </w:rPr>
        <w:t>ыми или незаконными актами государственных о</w:t>
      </w:r>
      <w:r w:rsidRPr="004B5AB3">
        <w:rPr>
          <w:rFonts w:ascii="Tahoma" w:eastAsia="Times New Roman" w:hAnsi="Tahoma" w:cs="Tahoma"/>
          <w:iCs/>
          <w:szCs w:val="20"/>
        </w:rPr>
        <w:t>рганов, и случаи сбоев в банковской системе, Заказчик освобождается от обязательств по уплате неустойки.</w:t>
      </w:r>
    </w:p>
    <w:p w14:paraId="77B3CC4E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 xml:space="preserve">Заказчик не несет перед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ответственность за упущенную выгоду.</w:t>
      </w:r>
    </w:p>
    <w:p w14:paraId="47B1C14D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4"/>
    </w:p>
    <w:p w14:paraId="09516F48" w14:textId="3C0BC0C4" w:rsidR="005E1737" w:rsidRPr="00725B0D" w:rsidRDefault="005E1737" w:rsidP="00725B0D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нарушение </w:t>
      </w:r>
      <w:r w:rsidR="00717937" w:rsidRPr="003A27F1">
        <w:rPr>
          <w:rFonts w:ascii="Tahoma" w:hAnsi="Tahoma" w:cs="Tahoma"/>
          <w:szCs w:val="20"/>
        </w:rPr>
        <w:t>промежуточн</w:t>
      </w:r>
      <w:r w:rsidR="00717937" w:rsidRPr="00BE128D">
        <w:rPr>
          <w:rFonts w:ascii="Tahoma" w:hAnsi="Tahoma" w:cs="Tahoma"/>
          <w:szCs w:val="20"/>
        </w:rPr>
        <w:t xml:space="preserve">ых </w:t>
      </w:r>
      <w:r w:rsidRPr="004B5AB3">
        <w:rPr>
          <w:rFonts w:ascii="Tahoma" w:hAnsi="Tahoma" w:cs="Tahoma"/>
          <w:szCs w:val="20"/>
        </w:rPr>
        <w:t>сроков оказания Услуг</w:t>
      </w:r>
      <w:r w:rsidR="008D431C">
        <w:rPr>
          <w:rFonts w:ascii="Tahoma" w:hAnsi="Tahoma" w:cs="Tahoma"/>
          <w:szCs w:val="20"/>
        </w:rPr>
        <w:t xml:space="preserve">, предусмотренных </w:t>
      </w:r>
      <w:permStart w:id="544876093" w:edGrp="everyone"/>
      <w:r w:rsidR="001B444E">
        <w:rPr>
          <w:rFonts w:ascii="Tahoma" w:hAnsi="Tahoma" w:cs="Tahoma"/>
          <w:szCs w:val="20"/>
        </w:rPr>
        <w:t>п. 4.1.</w:t>
      </w:r>
      <w:r w:rsidR="008D431C">
        <w:rPr>
          <w:rFonts w:ascii="Tahoma" w:hAnsi="Tahoma" w:cs="Tahoma"/>
          <w:szCs w:val="20"/>
        </w:rPr>
        <w:t>,</w:t>
      </w:r>
      <w:permEnd w:id="544876093"/>
      <w:r w:rsidRPr="004B5AB3">
        <w:rPr>
          <w:rFonts w:ascii="Tahoma" w:hAnsi="Tahoma" w:cs="Tahoma"/>
          <w:szCs w:val="20"/>
        </w:rPr>
        <w:t xml:space="preserve"> Исполнитель уплачивает пеню в размере </w:t>
      </w:r>
      <w:permStart w:id="2007788824" w:edGrp="everyone"/>
      <w:r w:rsidR="00717937" w:rsidRPr="001B489F">
        <w:rPr>
          <w:rFonts w:ascii="Tahoma" w:hAnsi="Tahoma" w:cs="Tahoma"/>
          <w:szCs w:val="20"/>
        </w:rPr>
        <w:t xml:space="preserve">0,2 % (двух десятых процента) от </w:t>
      </w:r>
      <w:r w:rsidR="00717937" w:rsidRPr="003A27F1">
        <w:rPr>
          <w:rFonts w:ascii="Tahoma" w:hAnsi="Tahoma" w:cs="Tahoma"/>
          <w:i/>
          <w:szCs w:val="20"/>
        </w:rPr>
        <w:t>Цены Услуг</w:t>
      </w:r>
      <w:r w:rsidR="00717937" w:rsidRPr="003A27F1">
        <w:rPr>
          <w:rFonts w:ascii="Tahoma" w:hAnsi="Tahoma" w:cs="Tahoma"/>
          <w:szCs w:val="20"/>
        </w:rPr>
        <w:t>, по которому допущено нарушение,</w:t>
      </w:r>
      <w:permEnd w:id="2007788824"/>
      <w:r w:rsidRPr="004B5AB3">
        <w:rPr>
          <w:rFonts w:ascii="Tahoma" w:hAnsi="Tahoma" w:cs="Tahoma"/>
          <w:szCs w:val="20"/>
        </w:rPr>
        <w:t xml:space="preserve"> </w:t>
      </w:r>
      <w:r w:rsidR="00725B0D" w:rsidRPr="001B489F">
        <w:rPr>
          <w:rFonts w:ascii="Tahoma" w:hAnsi="Tahoma" w:cs="Tahoma"/>
          <w:szCs w:val="20"/>
        </w:rPr>
        <w:t xml:space="preserve">за каждый день просрочки до фактического начала оказания Услуг. </w:t>
      </w:r>
    </w:p>
    <w:p w14:paraId="1426DB80" w14:textId="30BF97DB" w:rsidR="0019212C" w:rsidRPr="004B5AB3" w:rsidRDefault="0019212C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="00717937" w:rsidRPr="001B489F">
        <w:rPr>
          <w:rFonts w:ascii="Tahoma" w:hAnsi="Tahoma" w:cs="Tahoma"/>
          <w:szCs w:val="20"/>
        </w:rPr>
        <w:t xml:space="preserve">нарушение </w:t>
      </w:r>
      <w:r w:rsidR="00717937" w:rsidRPr="00BE128D">
        <w:rPr>
          <w:rFonts w:ascii="Tahoma" w:hAnsi="Tahoma" w:cs="Tahoma"/>
          <w:szCs w:val="20"/>
        </w:rPr>
        <w:t>н</w:t>
      </w:r>
      <w:r w:rsidR="00717937" w:rsidRPr="003A27F1">
        <w:rPr>
          <w:rFonts w:ascii="Tahoma" w:hAnsi="Tahoma" w:cs="Tahoma"/>
          <w:szCs w:val="20"/>
        </w:rPr>
        <w:t>ачальн</w:t>
      </w:r>
      <w:r w:rsidR="00717937" w:rsidRPr="00BE128D">
        <w:rPr>
          <w:rFonts w:ascii="Tahoma" w:hAnsi="Tahoma" w:cs="Tahoma"/>
          <w:szCs w:val="20"/>
        </w:rPr>
        <w:t>ого</w:t>
      </w:r>
      <w:r w:rsidR="00717937">
        <w:rPr>
          <w:rFonts w:ascii="Tahoma" w:hAnsi="Tahoma" w:cs="Tahoma"/>
          <w:szCs w:val="20"/>
        </w:rPr>
        <w:t>, конечного</w:t>
      </w:r>
      <w:r w:rsidR="00717937" w:rsidRPr="00BE128D">
        <w:rPr>
          <w:rFonts w:ascii="Tahoma" w:hAnsi="Tahoma" w:cs="Tahoma"/>
          <w:szCs w:val="20"/>
        </w:rPr>
        <w:t xml:space="preserve"> срок</w:t>
      </w:r>
      <w:r w:rsidR="00717937">
        <w:rPr>
          <w:rFonts w:ascii="Tahoma" w:hAnsi="Tahoma" w:cs="Tahoma"/>
          <w:szCs w:val="20"/>
        </w:rPr>
        <w:t>а</w:t>
      </w:r>
      <w:r w:rsidR="00717937"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="00717937" w:rsidRPr="003A27F1">
        <w:rPr>
          <w:rFonts w:ascii="Tahoma" w:hAnsi="Tahoma" w:cs="Tahoma"/>
          <w:szCs w:val="20"/>
        </w:rPr>
        <w:t xml:space="preserve">Цены Услуг </w:t>
      </w:r>
      <w:r w:rsidR="00717937"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  <w:permStart w:id="642731247" w:edGrp="everyone"/>
    </w:p>
    <w:p w14:paraId="31BF75C6" w14:textId="0AC2809B" w:rsidR="0019212C" w:rsidRPr="004B5AB3" w:rsidRDefault="0019212C" w:rsidP="00807400">
      <w:pPr>
        <w:widowControl w:val="0"/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окончание этапа после установленного срока Исполнитель уплачивает пеню в размере 0,2 % (двух десятых процента) от </w:t>
      </w:r>
      <w:r w:rsidR="00FC415F" w:rsidRPr="004B5AB3">
        <w:rPr>
          <w:rFonts w:ascii="Tahoma" w:hAnsi="Tahoma" w:cs="Tahoma"/>
          <w:szCs w:val="20"/>
        </w:rPr>
        <w:t>Этапа</w:t>
      </w:r>
      <w:r w:rsidRPr="004B5AB3">
        <w:rPr>
          <w:rFonts w:ascii="Tahoma" w:hAnsi="Tahoma" w:cs="Tahoma"/>
          <w:szCs w:val="20"/>
        </w:rPr>
        <w:t>, за каждый день просрочки до фактического исполнения обязательства.</w:t>
      </w:r>
    </w:p>
    <w:permEnd w:id="642731247"/>
    <w:p w14:paraId="270E67E5" w14:textId="77777777" w:rsidR="00807400" w:rsidRDefault="00D3761F" w:rsidP="00807400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 w:rsidR="00C72CC6"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>, предусмотренных п.3.</w:t>
      </w:r>
      <w:permStart w:id="733101174" w:edGrp="everyone"/>
      <w:r w:rsidRPr="004B5AB3">
        <w:rPr>
          <w:rFonts w:ascii="Tahoma" w:hAnsi="Tahoma" w:cs="Tahoma"/>
          <w:szCs w:val="20"/>
        </w:rPr>
        <w:t>7.</w:t>
      </w:r>
      <w:permEnd w:id="733101174"/>
      <w:r w:rsidRPr="004B5AB3">
        <w:rPr>
          <w:rFonts w:ascii="Tahoma" w:hAnsi="Tahoma" w:cs="Tahoma"/>
          <w:szCs w:val="20"/>
        </w:rPr>
        <w:t xml:space="preserve"> Договора, Исполнитель уплачивает Заказчику неустойку в размере </w:t>
      </w:r>
      <w:permStart w:id="149097879" w:edGrp="everyone"/>
      <w:r w:rsidR="00D01BFE" w:rsidRPr="00BE128D">
        <w:rPr>
          <w:rFonts w:ascii="Tahoma" w:hAnsi="Tahoma" w:cs="Tahoma"/>
          <w:szCs w:val="20"/>
        </w:rPr>
        <w:t>0,03% (три</w:t>
      </w:r>
      <w:r w:rsidR="00D01BFE"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</w:t>
      </w:r>
      <w:permEnd w:id="149097879"/>
      <w:r w:rsidRPr="004B5AB3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</w:t>
      </w:r>
      <w:bookmarkStart w:id="5" w:name="_Ref327954349"/>
      <w:permStart w:id="1152807207" w:edGrp="everyone"/>
    </w:p>
    <w:p w14:paraId="7889F869" w14:textId="6F5B00ED" w:rsidR="00FC415F" w:rsidRPr="00807400" w:rsidRDefault="00FC415F" w:rsidP="00807400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07400">
        <w:rPr>
          <w:rFonts w:ascii="Tahoma" w:hAnsi="Tahoma" w:cs="Tahoma"/>
          <w:szCs w:val="20"/>
        </w:rPr>
        <w:lastRenderedPageBreak/>
        <w:t xml:space="preserve">За </w:t>
      </w:r>
      <w:r w:rsidRPr="00807400">
        <w:rPr>
          <w:rFonts w:ascii="Tahoma" w:hAnsi="Tahoma" w:cs="Tahoma"/>
          <w:color w:val="000000" w:themeColor="text1"/>
          <w:szCs w:val="20"/>
        </w:rPr>
        <w:t>несвоевременное</w:t>
      </w:r>
      <w:r w:rsidRPr="00807400">
        <w:rPr>
          <w:rFonts w:ascii="Tahoma" w:hAnsi="Tahoma" w:cs="Tahoma"/>
          <w:szCs w:val="20"/>
        </w:rPr>
        <w:t xml:space="preserve"> представление какой-либо информации, предусмотренной </w:t>
      </w:r>
      <w:r w:rsidR="0097002B" w:rsidRPr="00807400">
        <w:rPr>
          <w:rFonts w:ascii="Tahoma" w:hAnsi="Tahoma" w:cs="Tahoma"/>
          <w:szCs w:val="20"/>
        </w:rPr>
        <w:t>Договором и</w:t>
      </w:r>
      <w:r w:rsidRPr="00807400">
        <w:rPr>
          <w:rFonts w:ascii="Tahoma" w:hAnsi="Tahoma" w:cs="Tahoma"/>
          <w:szCs w:val="20"/>
        </w:rPr>
        <w:t xml:space="preserve">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</w:t>
      </w:r>
      <w:r w:rsidR="00F251A1">
        <w:rPr>
          <w:rFonts w:ascii="Tahoma" w:hAnsi="Tahoma" w:cs="Tahoma"/>
          <w:szCs w:val="20"/>
        </w:rPr>
        <w:t xml:space="preserve"> </w:t>
      </w:r>
      <w:r w:rsidRPr="00807400">
        <w:rPr>
          <w:rFonts w:ascii="Tahoma" w:hAnsi="Tahoma" w:cs="Tahoma"/>
          <w:szCs w:val="20"/>
        </w:rPr>
        <w:t>10 000 (десяти тысяч) рублей за каждый случай допущенного нарушения.</w:t>
      </w:r>
      <w:bookmarkEnd w:id="5"/>
    </w:p>
    <w:p w14:paraId="17D7DD8F" w14:textId="4F9E7FCF" w:rsidR="00944239" w:rsidRPr="00AE57B0" w:rsidRDefault="00944239" w:rsidP="00E64A1F">
      <w:pPr>
        <w:pStyle w:val="ConsPlusNormal"/>
        <w:numPr>
          <w:ilvl w:val="1"/>
          <w:numId w:val="7"/>
        </w:numPr>
        <w:tabs>
          <w:tab w:val="clear" w:pos="1866"/>
          <w:tab w:val="num" w:pos="709"/>
        </w:tabs>
        <w:ind w:left="0" w:firstLine="0"/>
        <w:jc w:val="both"/>
      </w:pPr>
      <w:r w:rsidRPr="001A1F2A">
        <w:rPr>
          <w:i w:val="0"/>
        </w:rPr>
        <w:t>В случае нарушения</w:t>
      </w:r>
      <w:r w:rsidRPr="003A0257">
        <w:rPr>
          <w:i w:val="0"/>
        </w:rPr>
        <w:t xml:space="preserve"> сроков устранения Недостатков </w:t>
      </w:r>
      <w:r w:rsidRPr="001A1F2A">
        <w:rPr>
          <w:i w:val="0"/>
        </w:rPr>
        <w:t xml:space="preserve">в порядке, предусмотренном Договором, </w:t>
      </w:r>
      <w:r>
        <w:rPr>
          <w:i w:val="0"/>
        </w:rPr>
        <w:t>Исполнитель</w:t>
      </w:r>
      <w:r w:rsidRPr="001A1F2A">
        <w:rPr>
          <w:i w:val="0"/>
        </w:rPr>
        <w:t xml:space="preserve"> обязан уплатить неустойку </w:t>
      </w:r>
      <w:r w:rsidRPr="001A1F2A">
        <w:rPr>
          <w:rFonts w:eastAsia="Times New Roman"/>
          <w:i w:val="0"/>
          <w:lang w:eastAsia="ru-RU"/>
        </w:rPr>
        <w:t>в размере</w:t>
      </w:r>
      <w:r w:rsidRPr="003A0257">
        <w:rPr>
          <w:i w:val="0"/>
        </w:rPr>
        <w:t xml:space="preserve"> </w:t>
      </w:r>
      <w:r w:rsidR="007A40D6" w:rsidRPr="00947C22">
        <w:rPr>
          <w:i w:val="0"/>
        </w:rPr>
        <w:t xml:space="preserve">0,05% от Цены </w:t>
      </w:r>
      <w:r w:rsidR="007A40D6" w:rsidRPr="007A40D6">
        <w:rPr>
          <w:i w:val="0"/>
        </w:rPr>
        <w:t>Услуг</w:t>
      </w:r>
      <w:r w:rsidR="007A40D6" w:rsidRPr="00F60C24">
        <w:rPr>
          <w:i w:val="0"/>
        </w:rPr>
        <w:t xml:space="preserve">, </w:t>
      </w:r>
      <w:r w:rsidR="007A40D6" w:rsidRPr="00947C22">
        <w:rPr>
          <w:i w:val="0"/>
        </w:rPr>
        <w:t>за каждый день просрочки до фактического исполнения обязательства</w:t>
      </w:r>
      <w:r w:rsidRPr="003A0257">
        <w:rPr>
          <w:i w:val="0"/>
        </w:rPr>
        <w:t>.</w:t>
      </w:r>
    </w:p>
    <w:p w14:paraId="600BDE76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52"/>
      <w:permEnd w:id="1152807207"/>
      <w:r w:rsidRPr="004B5AB3">
        <w:rPr>
          <w:rFonts w:ascii="Tahoma" w:hAnsi="Tahoma" w:cs="Tahoma"/>
          <w:szCs w:val="20"/>
        </w:rPr>
        <w:t xml:space="preserve">Исполнитель обязан возместить ущерб, причиненный </w:t>
      </w:r>
      <w:r w:rsidR="00931D2E" w:rsidRPr="004B5AB3">
        <w:rPr>
          <w:rFonts w:ascii="Tahoma" w:hAnsi="Tahoma" w:cs="Tahoma"/>
          <w:szCs w:val="20"/>
        </w:rPr>
        <w:t xml:space="preserve">персоналу, </w:t>
      </w:r>
      <w:r w:rsidRPr="004B5AB3">
        <w:rPr>
          <w:rFonts w:ascii="Tahoma" w:hAnsi="Tahoma" w:cs="Tahoma"/>
          <w:szCs w:val="20"/>
        </w:rPr>
        <w:t>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6"/>
    </w:p>
    <w:p w14:paraId="42623AB2" w14:textId="77777777" w:rsidR="0019212C" w:rsidRPr="004B5AB3" w:rsidRDefault="0019212C" w:rsidP="004B5AB3">
      <w:pPr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55"/>
      <w:bookmarkStart w:id="8" w:name="_Ref273619007"/>
      <w:r w:rsidRPr="004B5AB3">
        <w:rPr>
          <w:rFonts w:ascii="Tahoma" w:hAnsi="Tahoma" w:cs="Tahoma"/>
          <w:szCs w:val="20"/>
        </w:rPr>
        <w:t xml:space="preserve">Исполнитель несёт ответственность за допущенные им при оказании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нарушения законодательства</w:t>
      </w:r>
      <w:r w:rsidR="00931D2E" w:rsidRPr="004B5AB3">
        <w:rPr>
          <w:rFonts w:ascii="Tahoma" w:hAnsi="Tahoma" w:cs="Tahoma"/>
          <w:szCs w:val="20"/>
        </w:rPr>
        <w:t xml:space="preserve"> Российской Федерации</w:t>
      </w:r>
      <w:r w:rsidRPr="004B5AB3">
        <w:rPr>
          <w:rFonts w:ascii="Tahoma" w:hAnsi="Tahoma" w:cs="Tahoma"/>
          <w:szCs w:val="20"/>
        </w:rPr>
        <w:t>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7"/>
      <w:r w:rsidRPr="004B5AB3">
        <w:rPr>
          <w:rFonts w:ascii="Tahoma" w:hAnsi="Tahoma" w:cs="Tahoma"/>
          <w:szCs w:val="20"/>
        </w:rPr>
        <w:t xml:space="preserve"> </w:t>
      </w:r>
      <w:bookmarkEnd w:id="8"/>
    </w:p>
    <w:p w14:paraId="4D7292BC" w14:textId="0FEF492F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9" w:name="_Ref327954364"/>
      <w:permStart w:id="1632402746" w:edGrp="everyone"/>
      <w:permEnd w:id="1632402746"/>
      <w:r w:rsidRPr="004B5AB3">
        <w:rPr>
          <w:rFonts w:ascii="Tahoma" w:hAnsi="Tahoma" w:cs="Tahoma"/>
          <w:szCs w:val="20"/>
        </w:rPr>
        <w:t xml:space="preserve">При возникновении пожаров, аварий, несчастных случаев и иных инцидентов с работниками Заказчика, произошедших в процессе оказания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обстоятельствам, за которые отвечает Исполнитель, Исполнитель обязуется возместить Заказчику причиненные ему убытки.</w:t>
      </w:r>
      <w:bookmarkEnd w:id="9"/>
    </w:p>
    <w:p w14:paraId="3F74087E" w14:textId="17D7454B" w:rsidR="00D3761F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 w:rsidR="006D2DF7"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6176AD94" w14:textId="77777777" w:rsidR="0019212C" w:rsidRPr="004B5AB3" w:rsidRDefault="00D3761F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>Уплата предусмотренн</w:t>
      </w:r>
      <w:r w:rsidR="0019212C" w:rsidRPr="004B5AB3">
        <w:rPr>
          <w:rFonts w:ascii="Tahoma" w:hAnsi="Tahoma" w:cs="Tahoma"/>
          <w:color w:val="000000"/>
          <w:szCs w:val="20"/>
        </w:rPr>
        <w:t>ых</w:t>
      </w:r>
      <w:r w:rsidR="0019212C" w:rsidRPr="004B5AB3">
        <w:rPr>
          <w:rFonts w:ascii="Tahoma" w:hAnsi="Tahoma" w:cs="Tahoma"/>
          <w:szCs w:val="20"/>
        </w:rPr>
        <w:t xml:space="preserve"> </w:t>
      </w:r>
      <w:r w:rsidR="005E1737" w:rsidRPr="004B5AB3">
        <w:rPr>
          <w:rFonts w:ascii="Tahoma" w:hAnsi="Tahoma" w:cs="Tahoma"/>
          <w:szCs w:val="20"/>
        </w:rPr>
        <w:t>настоящим р</w:t>
      </w:r>
      <w:r w:rsidR="00E31764" w:rsidRPr="004B5AB3">
        <w:rPr>
          <w:rFonts w:ascii="Tahoma" w:hAnsi="Tahoma" w:cs="Tahoma"/>
          <w:szCs w:val="20"/>
        </w:rPr>
        <w:t>азделом Договора</w:t>
      </w:r>
      <w:r w:rsidR="00F76C4F"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 xml:space="preserve">сумм не освобождает Исполнителя от исполнения обязательств по настоящему Договору. </w:t>
      </w:r>
    </w:p>
    <w:p w14:paraId="20EDDE82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607DEF9A" w14:textId="77777777"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  <w:permStart w:id="2025390963" w:edGrp="everyone"/>
    </w:p>
    <w:permEnd w:id="2025390963"/>
    <w:p w14:paraId="5A5DC0A2" w14:textId="0B162768" w:rsidR="00547EF0" w:rsidRPr="00291DF8" w:rsidRDefault="00DD0379" w:rsidP="00291DF8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</w:t>
      </w:r>
      <w:r w:rsidR="003E2954">
        <w:rPr>
          <w:rFonts w:ascii="Tahoma" w:eastAsiaTheme="minorEastAsia" w:hAnsi="Tahoma" w:cs="Tahoma"/>
          <w:color w:val="auto"/>
          <w:sz w:val="20"/>
          <w:szCs w:val="20"/>
        </w:rPr>
        <w:t>том, что неосуществление</w:t>
      </w:r>
      <w:r w:rsidR="003207B0">
        <w:rPr>
          <w:rFonts w:ascii="Tahoma" w:eastAsiaTheme="minorEastAsia" w:hAnsi="Tahoma" w:cs="Tahoma"/>
          <w:color w:val="auto"/>
          <w:sz w:val="20"/>
          <w:szCs w:val="20"/>
        </w:rPr>
        <w:t xml:space="preserve"> Заказчиком своего права </w:t>
      </w:r>
      <w:r w:rsidRPr="00291DF8">
        <w:rPr>
          <w:rFonts w:ascii="Tahoma" w:eastAsiaTheme="minorEastAsia" w:hAnsi="Tahoma" w:cs="Tahoma"/>
          <w:color w:val="auto"/>
          <w:sz w:val="20"/>
          <w:szCs w:val="20"/>
        </w:rPr>
        <w:t>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</w:t>
      </w:r>
      <w:r w:rsidR="003878D4" w:rsidRPr="00291DF8">
        <w:rPr>
          <w:rFonts w:ascii="Tahoma" w:eastAsiaTheme="minorEastAsia" w:hAnsi="Tahoma" w:cs="Tahoma"/>
          <w:color w:val="auto"/>
          <w:sz w:val="20"/>
          <w:szCs w:val="20"/>
        </w:rPr>
        <w:t>.</w:t>
      </w:r>
    </w:p>
    <w:p w14:paraId="59B3F0F3" w14:textId="77777777" w:rsidR="004B5AB3" w:rsidRPr="004B5AB3" w:rsidRDefault="004B5AB3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72F7BE8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23B1671F" w14:textId="77777777"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="00143431"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67CDE30E" w14:textId="77777777"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>Под обстоятельствами непреодолимой силы (форс-мажорные обстоятельства)</w:t>
      </w:r>
      <w:r w:rsidR="00143431" w:rsidRPr="004B5AB3">
        <w:rPr>
          <w:rFonts w:ascii="Tahoma" w:hAnsi="Tahoma" w:cs="Tahoma"/>
          <w:szCs w:val="20"/>
        </w:rPr>
        <w:t xml:space="preserve"> </w:t>
      </w:r>
      <w:r w:rsidR="00143431"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608C8546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(«Эмбарго»)</w:t>
      </w:r>
    </w:p>
    <w:p w14:paraId="09E1AB92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8</w:t>
      </w:r>
      <w:r w:rsidR="00E31764" w:rsidRPr="004B5AB3">
        <w:rPr>
          <w:rFonts w:ascii="Tahoma" w:hAnsi="Tahoma" w:cs="Tahoma"/>
          <w:b w:val="0"/>
          <w:color w:val="auto"/>
          <w:sz w:val="20"/>
          <w:szCs w:val="20"/>
        </w:rPr>
        <w:t>.2.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Договора, каждая Сторона должна без</w:t>
      </w:r>
      <w:r w:rsidR="005E1737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промедления, но не позднее 5 (пяти) рабочих д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у.</w:t>
      </w:r>
    </w:p>
    <w:p w14:paraId="317FAB0D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lastRenderedPageBreak/>
        <w:t>Сторона, не направившая либо несвоевременно направившая изв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ещение, предусмотренное в п.8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.4. Договора, обязана возместить другой Стороне причиненные такой просрочкой убытки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9D1CF3E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510835DE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43077644" w14:textId="77777777" w:rsidR="00D00688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1050E8C5" w14:textId="77777777" w:rsidR="00AA71CF" w:rsidRPr="004B5AB3" w:rsidRDefault="00AA71CF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0AFE8DC9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6291FEAE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15E44EED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</w:t>
      </w:r>
      <w:r w:rsidR="00A00D05" w:rsidRPr="004B5AB3">
        <w:rPr>
          <w:i w:val="0"/>
        </w:rPr>
        <w:t xml:space="preserve">аявленные требования документов. Срок рассмотрения претензий - </w:t>
      </w:r>
      <w:permStart w:id="1999071305" w:edGrp="everyone"/>
      <w:r w:rsidR="00A00D05" w:rsidRPr="004B5AB3">
        <w:rPr>
          <w:i w:val="0"/>
        </w:rPr>
        <w:t>10 (десять)</w:t>
      </w:r>
      <w:permEnd w:id="1999071305"/>
      <w:r w:rsidR="00A00D05" w:rsidRPr="004B5AB3">
        <w:rPr>
          <w:i w:val="0"/>
        </w:rPr>
        <w:t xml:space="preserve"> рабочих дней с момента ее получения.</w:t>
      </w:r>
    </w:p>
    <w:p w14:paraId="72B49B48" w14:textId="722A33F5" w:rsidR="00A00D05" w:rsidRPr="00E64A1F" w:rsidRDefault="00DD0379" w:rsidP="00CA093B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>Споры, разногласия или требования, не урегулированные в претензионном поря</w:t>
      </w:r>
      <w:r w:rsidR="009E7AAE" w:rsidRPr="00E64A1F">
        <w:rPr>
          <w:rFonts w:ascii="Tahoma" w:hAnsi="Tahoma" w:cs="Tahoma"/>
          <w:iCs/>
        </w:rPr>
        <w:t>дке, передаются на разрешение в</w:t>
      </w:r>
      <w:r w:rsidR="00C42ADD" w:rsidRPr="00E64A1F">
        <w:rPr>
          <w:rFonts w:ascii="Tahoma" w:hAnsi="Tahoma" w:cs="Tahoma"/>
          <w:iCs/>
        </w:rPr>
        <w:t xml:space="preserve"> </w:t>
      </w:r>
      <w:r w:rsidR="00A00D05" w:rsidRPr="00E64A1F">
        <w:rPr>
          <w:rFonts w:ascii="Tahoma" w:hAnsi="Tahoma" w:cs="Tahoma"/>
        </w:rPr>
        <w:t xml:space="preserve">арбитражный суд </w:t>
      </w:r>
      <w:permStart w:id="209477184" w:edGrp="everyone"/>
      <w:r w:rsidR="003207B0">
        <w:rPr>
          <w:rFonts w:ascii="Tahoma" w:hAnsi="Tahoma" w:cs="Tahoma"/>
        </w:rPr>
        <w:t>г. Москвы</w:t>
      </w:r>
      <w:r w:rsidR="00C72A9D">
        <w:rPr>
          <w:rFonts w:ascii="Tahoma" w:hAnsi="Tahoma" w:cs="Tahoma"/>
        </w:rPr>
        <w:t>.</w:t>
      </w:r>
    </w:p>
    <w:permEnd w:id="209477184"/>
    <w:p w14:paraId="15B61A69" w14:textId="77777777" w:rsidR="004B5AB3" w:rsidRPr="004B5AB3" w:rsidRDefault="004B5AB3" w:rsidP="004B5AB3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61FEE5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Основания изменения и расторжения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12080C74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</w:t>
      </w:r>
      <w:r w:rsidR="002C3C97" w:rsidRPr="004B5AB3">
        <w:rPr>
          <w:rFonts w:ascii="Tahoma" w:hAnsi="Tahoma" w:cs="Tahoma"/>
          <w:szCs w:val="20"/>
        </w:rPr>
        <w:t xml:space="preserve">ителями Исполнителя и Заказчика за исключением случаев, предусмотренных Договором. </w:t>
      </w:r>
    </w:p>
    <w:p w14:paraId="59D26720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77CB1E2C" w14:textId="77777777" w:rsidR="00DA5A50" w:rsidRPr="004B5AB3" w:rsidRDefault="00DA5A5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14:paraId="46517F3C" w14:textId="6A85E61E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 w:rsidR="003E2954">
        <w:rPr>
          <w:i w:val="0"/>
        </w:rPr>
        <w:t>,</w:t>
      </w:r>
      <w:r w:rsidRPr="004B5AB3">
        <w:rPr>
          <w:i w:val="0"/>
        </w:rPr>
        <w:t xml:space="preserve"> оформляемые Сторонами при исполнении настоящего Договора</w:t>
      </w:r>
      <w:r w:rsidR="003E2954">
        <w:rPr>
          <w:i w:val="0"/>
        </w:rPr>
        <w:t>,</w:t>
      </w:r>
      <w:r w:rsidRPr="004B5AB3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3E2954">
        <w:rPr>
          <w:i w:val="0"/>
        </w:rPr>
        <w:t>Исполнитель</w:t>
      </w:r>
      <w:r w:rsidRPr="004B5AB3">
        <w:rPr>
          <w:i w:val="0"/>
        </w:rPr>
        <w:t xml:space="preserve"> не вправе прекращать </w:t>
      </w:r>
      <w:r w:rsidR="00CE4032" w:rsidRPr="004B5AB3">
        <w:rPr>
          <w:i w:val="0"/>
        </w:rPr>
        <w:t>оказания Услуг</w:t>
      </w:r>
      <w:r w:rsidRPr="004B5AB3">
        <w:rPr>
          <w:i w:val="0"/>
        </w:rPr>
        <w:t xml:space="preserve"> до подписания двухстороннего соглашения о расторжении Договора;</w:t>
      </w:r>
    </w:p>
    <w:p w14:paraId="3F8B0760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53A6BAE7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E5CFF44" w14:textId="77777777" w:rsidR="00DA5A50" w:rsidRPr="004B5AB3" w:rsidRDefault="008C4892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</w:t>
      </w:r>
      <w:r w:rsidR="00D00688" w:rsidRPr="004B5AB3">
        <w:rPr>
          <w:rFonts w:ascii="Tahoma" w:hAnsi="Tahoma" w:cs="Tahoma"/>
          <w:b/>
          <w:szCs w:val="20"/>
        </w:rPr>
        <w:t xml:space="preserve">тказ от исполнения Договора по инициативе </w:t>
      </w:r>
      <w:r w:rsidR="00E31764" w:rsidRPr="004B5AB3">
        <w:rPr>
          <w:rFonts w:ascii="Tahoma" w:hAnsi="Tahoma" w:cs="Tahoma"/>
          <w:b/>
          <w:szCs w:val="20"/>
        </w:rPr>
        <w:t>Исполнителя</w:t>
      </w:r>
      <w:r w:rsidR="00D00688" w:rsidRPr="004B5AB3">
        <w:rPr>
          <w:rFonts w:ascii="Tahoma" w:hAnsi="Tahoma" w:cs="Tahoma"/>
          <w:b/>
          <w:szCs w:val="20"/>
        </w:rPr>
        <w:t>.</w:t>
      </w:r>
    </w:p>
    <w:p w14:paraId="10B9BB42" w14:textId="19ADC3D4" w:rsidR="009E7AAE" w:rsidRPr="00E64A1F" w:rsidRDefault="009E7AAE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>10.4</w:t>
      </w:r>
      <w:r w:rsidR="008C4892" w:rsidRPr="00E64A1F">
        <w:rPr>
          <w:rFonts w:ascii="Tahoma" w:hAnsi="Tahoma" w:cs="Tahoma"/>
          <w:szCs w:val="20"/>
        </w:rPr>
        <w:t xml:space="preserve">.1 </w:t>
      </w:r>
      <w:r w:rsidR="00FB3D4F" w:rsidRPr="00E64A1F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исключительно, при условии </w:t>
      </w:r>
      <w:permStart w:id="202079510" w:edGrp="everyone"/>
      <w:r w:rsidR="00FB3D4F" w:rsidRPr="00E64A1F">
        <w:rPr>
          <w:rFonts w:ascii="Tahoma" w:hAnsi="Tahoma" w:cs="Tahoma"/>
          <w:szCs w:val="20"/>
        </w:rPr>
        <w:t xml:space="preserve">выплаты Заказчику компенсации в размере </w:t>
      </w:r>
      <w:r w:rsidR="00BF67E4" w:rsidRPr="00BE128D">
        <w:rPr>
          <w:rFonts w:ascii="Tahoma" w:hAnsi="Tahoma" w:cs="Tahoma"/>
          <w:iCs/>
          <w:szCs w:val="20"/>
        </w:rPr>
        <w:t>5% от Цены Услуг</w:t>
      </w:r>
      <w:r w:rsidR="00BF67E4" w:rsidRPr="003A27F1">
        <w:rPr>
          <w:rFonts w:ascii="Tahoma" w:hAnsi="Tahoma" w:cs="Tahoma"/>
          <w:iCs/>
          <w:szCs w:val="20"/>
        </w:rPr>
        <w:t xml:space="preserve">и </w:t>
      </w:r>
      <w:permEnd w:id="202079510"/>
      <w:r w:rsidR="00BF67E4" w:rsidRPr="003A27F1">
        <w:rPr>
          <w:rFonts w:ascii="Tahoma" w:hAnsi="Tahoma" w:cs="Tahoma"/>
          <w:iCs/>
          <w:szCs w:val="20"/>
        </w:rPr>
        <w:t xml:space="preserve">полного возмещения Заказчику </w:t>
      </w:r>
      <w:permStart w:id="2089364745" w:edGrp="everyone"/>
      <w:r w:rsidR="00BF67E4" w:rsidRPr="003A27F1">
        <w:rPr>
          <w:rFonts w:ascii="Tahoma" w:hAnsi="Tahoma" w:cs="Tahoma"/>
          <w:iCs/>
          <w:szCs w:val="20"/>
        </w:rPr>
        <w:t>убытков</w:t>
      </w:r>
      <w:r w:rsidR="00807400">
        <w:rPr>
          <w:rFonts w:ascii="Tahoma" w:hAnsi="Tahoma" w:cs="Tahoma"/>
          <w:szCs w:val="20"/>
        </w:rPr>
        <w:t>.</w:t>
      </w:r>
    </w:p>
    <w:permEnd w:id="2089364745"/>
    <w:p w14:paraId="12C82001" w14:textId="77777777" w:rsidR="00D00688" w:rsidRPr="004B5AB3" w:rsidRDefault="00D00688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22808C6C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451D3B" w:rsidRPr="004B5AB3">
        <w:rPr>
          <w:i w:val="0"/>
        </w:rPr>
        <w:t xml:space="preserve">.1. </w:t>
      </w:r>
      <w:r w:rsidR="00D00688" w:rsidRPr="004B5AB3">
        <w:rPr>
          <w:i w:val="0"/>
        </w:rPr>
        <w:t>Заказчик вправе, в соответствии со ст.7</w:t>
      </w:r>
      <w:r w:rsidR="000713CA" w:rsidRPr="004B5AB3">
        <w:rPr>
          <w:i w:val="0"/>
        </w:rPr>
        <w:t>82</w:t>
      </w:r>
      <w:r w:rsidR="00D00688" w:rsidRPr="004B5AB3">
        <w:rPr>
          <w:i w:val="0"/>
        </w:rPr>
        <w:t xml:space="preserve"> ГК РФ, в любой момент в одностороннем внесудебном порядке отказаться от исполнения настоящего Договора (полностью или в части), путем направления </w:t>
      </w:r>
      <w:r w:rsidR="00E31764" w:rsidRPr="004B5AB3">
        <w:rPr>
          <w:i w:val="0"/>
        </w:rPr>
        <w:t>Исполнителю</w:t>
      </w:r>
      <w:r w:rsidR="00D00688" w:rsidRPr="004B5AB3">
        <w:rPr>
          <w:i w:val="0"/>
        </w:rPr>
        <w:t xml:space="preserve"> письменного уведомления о таком отказе.</w:t>
      </w:r>
    </w:p>
    <w:p w14:paraId="3897DEB5" w14:textId="08D60FF8" w:rsidR="004A28E2" w:rsidRPr="004B5AB3" w:rsidRDefault="004A28E2" w:rsidP="004B5AB3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 xml:space="preserve">В таком случае Заказчик обязан оплатить </w:t>
      </w:r>
      <w:r w:rsidR="00CE4032" w:rsidRPr="004B5AB3">
        <w:rPr>
          <w:i w:val="0"/>
        </w:rPr>
        <w:t>Услуги</w:t>
      </w:r>
      <w:r w:rsidRPr="004B5AB3">
        <w:rPr>
          <w:i w:val="0"/>
        </w:rPr>
        <w:t xml:space="preserve">, фактически </w:t>
      </w:r>
      <w:r w:rsidR="00CE4032" w:rsidRPr="004B5AB3">
        <w:rPr>
          <w:i w:val="0"/>
        </w:rPr>
        <w:t>оказанные</w:t>
      </w:r>
      <w:r w:rsidR="003E2954">
        <w:rPr>
          <w:i w:val="0"/>
        </w:rPr>
        <w:t xml:space="preserve"> Исполнителем </w:t>
      </w:r>
      <w:r w:rsidRPr="004B5AB3">
        <w:rPr>
          <w:i w:val="0"/>
        </w:rPr>
        <w:t>на момент получения уведомления Заказчика об отказе от исполнения Договора</w:t>
      </w:r>
      <w:r w:rsidR="00E5267C" w:rsidRPr="00E5267C">
        <w:t xml:space="preserve"> </w:t>
      </w:r>
      <w:r w:rsidR="00E5267C" w:rsidRPr="00E64A1F">
        <w:rPr>
          <w:i w:val="0"/>
        </w:rPr>
        <w:t>на основании двухсторо</w:t>
      </w:r>
      <w:r w:rsidR="00E5267C" w:rsidRPr="00E5267C">
        <w:rPr>
          <w:i w:val="0"/>
        </w:rPr>
        <w:t xml:space="preserve">нних </w:t>
      </w:r>
      <w:permStart w:id="308029993" w:edGrp="everyone"/>
      <w:r w:rsidR="00E5267C" w:rsidRPr="00E5267C">
        <w:rPr>
          <w:i w:val="0"/>
        </w:rPr>
        <w:t>а</w:t>
      </w:r>
      <w:r w:rsidR="00E5267C" w:rsidRPr="00E64A1F">
        <w:rPr>
          <w:i w:val="0"/>
        </w:rPr>
        <w:t xml:space="preserve">ктов </w:t>
      </w:r>
      <w:r w:rsidR="00E5267C">
        <w:rPr>
          <w:i w:val="0"/>
        </w:rPr>
        <w:t>оказанных</w:t>
      </w:r>
      <w:r w:rsidR="00E5267C" w:rsidRPr="00E64A1F">
        <w:rPr>
          <w:i w:val="0"/>
        </w:rPr>
        <w:t xml:space="preserve"> услуг</w:t>
      </w:r>
      <w:permEnd w:id="308029993"/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14:paraId="35478691" w14:textId="3DA46D60" w:rsidR="004A28E2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BB2482" w:rsidRPr="004B5AB3">
        <w:rPr>
          <w:i w:val="0"/>
        </w:rPr>
        <w:t>.2. Заказчик</w:t>
      </w:r>
      <w:r w:rsidR="009E7AAE" w:rsidRPr="004B5AB3">
        <w:rPr>
          <w:i w:val="0"/>
        </w:rPr>
        <w:t xml:space="preserve"> в соответствии </w:t>
      </w:r>
      <w:r w:rsidR="00193A4B">
        <w:rPr>
          <w:i w:val="0"/>
        </w:rPr>
        <w:t>со</w:t>
      </w:r>
      <w:r w:rsidR="009E7AAE" w:rsidRPr="004B5AB3">
        <w:rPr>
          <w:i w:val="0"/>
        </w:rPr>
        <w:t xml:space="preserve"> ст. 450</w:t>
      </w:r>
      <w:r w:rsidR="00193A4B">
        <w:rPr>
          <w:i w:val="0"/>
        </w:rPr>
        <w:t>.1</w:t>
      </w:r>
      <w:r w:rsidR="009E7AAE" w:rsidRPr="004B5AB3">
        <w:rPr>
          <w:i w:val="0"/>
        </w:rPr>
        <w:t xml:space="preserve"> ГК РФ,</w:t>
      </w:r>
      <w:r w:rsidR="00BB2482" w:rsidRPr="004B5AB3">
        <w:rPr>
          <w:i w:val="0"/>
        </w:rPr>
        <w:t xml:space="preserve"> </w:t>
      </w:r>
      <w:r w:rsidR="004A28E2" w:rsidRPr="004B5AB3">
        <w:rPr>
          <w:i w:val="0"/>
        </w:rPr>
        <w:t>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14024717" w14:textId="77777777"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366DEBBD" w14:textId="60BE66AD" w:rsidR="004A28E2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</w:t>
      </w:r>
      <w:r w:rsidR="003207B0">
        <w:rPr>
          <w:i w:val="0"/>
        </w:rPr>
        <w:t xml:space="preserve">Исполнитель </w:t>
      </w:r>
      <w:r w:rsidR="004A28E2" w:rsidRPr="004B5AB3">
        <w:rPr>
          <w:i w:val="0"/>
        </w:rPr>
        <w:t xml:space="preserve">не приступает своевременно к исполнению настоящего Договора или </w:t>
      </w:r>
      <w:r w:rsidR="00CE4032" w:rsidRPr="004B5AB3">
        <w:rPr>
          <w:i w:val="0"/>
        </w:rPr>
        <w:t>оказывает Услуги</w:t>
      </w:r>
      <w:r w:rsidR="004A28E2" w:rsidRPr="004B5AB3">
        <w:rPr>
          <w:i w:val="0"/>
        </w:rPr>
        <w:t xml:space="preserve"> настолько медленно, что их окончание к датам, установленным </w:t>
      </w:r>
      <w:r w:rsidR="002F5BEC">
        <w:rPr>
          <w:i w:val="0"/>
        </w:rPr>
        <w:t>Статье 4</w:t>
      </w:r>
      <w:r w:rsidR="004A28E2" w:rsidRPr="004B5AB3">
        <w:rPr>
          <w:i w:val="0"/>
        </w:rPr>
        <w:t xml:space="preserve"> </w:t>
      </w:r>
      <w:r w:rsidR="002F5BEC">
        <w:rPr>
          <w:i w:val="0"/>
        </w:rPr>
        <w:t xml:space="preserve">настоящего </w:t>
      </w:r>
      <w:r w:rsidR="004A28E2" w:rsidRPr="004B5AB3">
        <w:rPr>
          <w:i w:val="0"/>
        </w:rPr>
        <w:t>Договора становится явно невозможным;</w:t>
      </w:r>
    </w:p>
    <w:p w14:paraId="31F975D9" w14:textId="77777777"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c) </w:t>
      </w:r>
      <w:r w:rsidR="004A28E2" w:rsidRPr="004B5AB3">
        <w:rPr>
          <w:i w:val="0"/>
        </w:rPr>
        <w:t xml:space="preserve">во время </w:t>
      </w:r>
      <w:r w:rsidR="00643A15" w:rsidRPr="004B5AB3">
        <w:rPr>
          <w:i w:val="0"/>
        </w:rPr>
        <w:t>оказания У</w:t>
      </w:r>
      <w:r w:rsidRPr="004B5AB3">
        <w:rPr>
          <w:i w:val="0"/>
        </w:rPr>
        <w:t>слуг</w:t>
      </w:r>
      <w:r w:rsidR="004A28E2" w:rsidRPr="004B5AB3">
        <w:rPr>
          <w:i w:val="0"/>
        </w:rPr>
        <w:t xml:space="preserve"> станет очевидным, что они не будут </w:t>
      </w:r>
      <w:r w:rsidRPr="004B5AB3">
        <w:rPr>
          <w:i w:val="0"/>
        </w:rPr>
        <w:t>оказаны</w:t>
      </w:r>
      <w:r w:rsidR="004A28E2" w:rsidRPr="004B5AB3">
        <w:rPr>
          <w:i w:val="0"/>
        </w:rPr>
        <w:t xml:space="preserve"> надлежащим образом и в срок;</w:t>
      </w:r>
    </w:p>
    <w:p w14:paraId="4A2AC48C" w14:textId="479B2579" w:rsidR="004A28E2" w:rsidRPr="004B5AB3" w:rsidRDefault="00CE4032" w:rsidP="004B5AB3">
      <w:pPr>
        <w:pStyle w:val="ConsPlusNormal"/>
        <w:jc w:val="both"/>
        <w:rPr>
          <w:i w:val="0"/>
        </w:rPr>
      </w:pPr>
      <w:permStart w:id="305544005" w:edGrp="everyone"/>
      <w:r w:rsidRPr="004B5AB3">
        <w:rPr>
          <w:i w:val="0"/>
        </w:rPr>
        <w:t xml:space="preserve">d) </w:t>
      </w:r>
      <w:r w:rsidR="004A28E2" w:rsidRPr="004B5AB3">
        <w:rPr>
          <w:i w:val="0"/>
        </w:rPr>
        <w:t xml:space="preserve">прекращение и/или приостановление действия лицензии, допуска, свидетельства или иного разрешения, необходимого Исполнителю для </w:t>
      </w:r>
      <w:r w:rsidRPr="004B5AB3">
        <w:rPr>
          <w:i w:val="0"/>
        </w:rPr>
        <w:t>оказания Услуг</w:t>
      </w:r>
      <w:r w:rsidR="004A28E2" w:rsidRPr="004B5AB3">
        <w:rPr>
          <w:i w:val="0"/>
        </w:rPr>
        <w:t xml:space="preserve"> и исполнения обязательств по настоящему Договору;</w:t>
      </w:r>
    </w:p>
    <w:permEnd w:id="305544005"/>
    <w:p w14:paraId="65C309F8" w14:textId="77777777"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e) </w:t>
      </w:r>
      <w:r w:rsidR="004A28E2" w:rsidRPr="004B5AB3">
        <w:rPr>
          <w:i w:val="0"/>
        </w:rPr>
        <w:t>в отношении Исполнителя принято решения о ликвидации, либо реорганизации;</w:t>
      </w:r>
    </w:p>
    <w:p w14:paraId="06626A81" w14:textId="2D19ED53" w:rsidR="004A28E2" w:rsidRPr="004B5AB3" w:rsidRDefault="00B82B24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lastRenderedPageBreak/>
        <w:t>f)</w:t>
      </w:r>
      <w:r w:rsidR="003207B0">
        <w:rPr>
          <w:i w:val="0"/>
        </w:rPr>
        <w:t xml:space="preserve"> </w:t>
      </w:r>
      <w:r w:rsidR="004A28E2" w:rsidRPr="004B5AB3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089C9090" w14:textId="77777777"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g) </w:t>
      </w:r>
      <w:r w:rsidR="004A28E2" w:rsidRPr="004B5AB3">
        <w:rPr>
          <w:i w:val="0"/>
        </w:rPr>
        <w:t xml:space="preserve"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</w:t>
      </w:r>
      <w:r w:rsidRPr="004B5AB3">
        <w:rPr>
          <w:i w:val="0"/>
        </w:rPr>
        <w:t>оказание Услуг</w:t>
      </w:r>
      <w:r w:rsidR="004A28E2" w:rsidRPr="004B5AB3">
        <w:rPr>
          <w:i w:val="0"/>
        </w:rPr>
        <w:t xml:space="preserve">, </w:t>
      </w:r>
      <w:r w:rsidRPr="004B5AB3">
        <w:rPr>
          <w:i w:val="0"/>
        </w:rPr>
        <w:t>оказываемых</w:t>
      </w:r>
      <w:r w:rsidR="004A28E2" w:rsidRPr="004B5AB3">
        <w:rPr>
          <w:i w:val="0"/>
        </w:rPr>
        <w:t xml:space="preserve">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7962928A" w14:textId="77777777" w:rsidR="00643A15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="00BB2482" w:rsidRPr="004B5AB3">
        <w:rPr>
          <w:i w:val="0"/>
        </w:rPr>
        <w:t xml:space="preserve">) </w:t>
      </w:r>
      <w:r w:rsidR="004A28E2" w:rsidRPr="004B5AB3">
        <w:rPr>
          <w:i w:val="0"/>
        </w:rPr>
        <w:t>в иных случаях, предусмотренных законодательством Российской Федерации и/или Договором.</w:t>
      </w:r>
    </w:p>
    <w:p w14:paraId="559CBB1B" w14:textId="00D5787B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.3. </w:t>
      </w:r>
      <w:r w:rsidR="00D00688" w:rsidRPr="004B5AB3">
        <w:rPr>
          <w:i w:val="0"/>
        </w:rPr>
        <w:t>В случае одностороннего отказа Заказчика от исполнения Договора по основаниям, предусмотренным п.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643A15" w:rsidRPr="004B5AB3">
        <w:rPr>
          <w:i w:val="0"/>
        </w:rPr>
        <w:t>.2.</w:t>
      </w:r>
      <w:r w:rsidR="00451D3B" w:rsidRPr="004B5AB3">
        <w:rPr>
          <w:i w:val="0"/>
        </w:rPr>
        <w:t xml:space="preserve"> Договора</w:t>
      </w:r>
      <w:r w:rsidR="00D00688" w:rsidRPr="004B5AB3">
        <w:rPr>
          <w:i w:val="0"/>
        </w:rPr>
        <w:t xml:space="preserve">, Заказчик вправе потребовать, а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>обязан возместить Заказчику убытки, в том числе упущенную выгоду.</w:t>
      </w:r>
    </w:p>
    <w:p w14:paraId="78C2E820" w14:textId="5335DE0E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.4. </w:t>
      </w:r>
      <w:r w:rsidR="00D00688" w:rsidRPr="004B5AB3">
        <w:rPr>
          <w:i w:val="0"/>
        </w:rPr>
        <w:t xml:space="preserve">Заказчик вправе отказаться от исполнения Договора, по основаниям, предусмотренным </w:t>
      </w:r>
      <w:r w:rsidR="00451D3B" w:rsidRPr="004B5AB3">
        <w:rPr>
          <w:i w:val="0"/>
        </w:rPr>
        <w:t xml:space="preserve">п. 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0713CA" w:rsidRPr="004B5AB3">
        <w:rPr>
          <w:i w:val="0"/>
        </w:rPr>
        <w:t xml:space="preserve">.2 </w:t>
      </w:r>
      <w:r w:rsidR="003207B0" w:rsidRPr="004B5AB3">
        <w:rPr>
          <w:i w:val="0"/>
        </w:rPr>
        <w:t>Договора,</w:t>
      </w:r>
      <w:r w:rsidR="00D00688" w:rsidRPr="004B5AB3">
        <w:rPr>
          <w:i w:val="0"/>
        </w:rPr>
        <w:t xml:space="preserve"> в любой период времени в течение действия Договора вне зависимости от </w:t>
      </w:r>
      <w:r w:rsidR="003207B0" w:rsidRPr="004B5AB3">
        <w:rPr>
          <w:i w:val="0"/>
        </w:rPr>
        <w:t>того,</w:t>
      </w:r>
      <w:r w:rsidR="00D00688" w:rsidRPr="004B5AB3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3207B0" w:rsidRPr="004B5AB3">
        <w:rPr>
          <w:i w:val="0"/>
        </w:rPr>
        <w:t>Исполнитель не</w:t>
      </w:r>
      <w:r w:rsidR="00D00688" w:rsidRPr="004B5AB3">
        <w:rPr>
          <w:i w:val="0"/>
        </w:rPr>
        <w:t xml:space="preserve"> устранил </w:t>
      </w:r>
      <w:r w:rsidR="003207B0" w:rsidRPr="004B5AB3">
        <w:rPr>
          <w:i w:val="0"/>
        </w:rPr>
        <w:t>обстоятельства,</w:t>
      </w:r>
      <w:r w:rsidR="00D00688" w:rsidRPr="004B5AB3">
        <w:rPr>
          <w:i w:val="0"/>
        </w:rPr>
        <w:t xml:space="preserve"> дающие Заказчику право на отказ от исполнения Договора.</w:t>
      </w:r>
    </w:p>
    <w:p w14:paraId="59288E79" w14:textId="77777777" w:rsidR="001F5C44" w:rsidRDefault="00E02552" w:rsidP="00E64A1F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.5. </w:t>
      </w:r>
      <w:r w:rsidR="00D00688" w:rsidRPr="004B5AB3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</w:t>
      </w:r>
      <w:r w:rsidR="00E31764" w:rsidRPr="004B5AB3">
        <w:rPr>
          <w:i w:val="0"/>
        </w:rPr>
        <w:t>Исполнителем</w:t>
      </w:r>
      <w:r w:rsidR="00D00688" w:rsidRPr="004B5AB3">
        <w:rPr>
          <w:i w:val="0"/>
        </w:rPr>
        <w:t xml:space="preserve"> уведомления об отказе от Договора, если иной срок прекращения Договора не указан в уведомлении. </w:t>
      </w:r>
      <w:bookmarkStart w:id="10" w:name="_MailEndCompose"/>
    </w:p>
    <w:p w14:paraId="47767833" w14:textId="156857A1" w:rsidR="003A3131" w:rsidRDefault="00FB3D4F" w:rsidP="00E64A1F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="003A3131"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 w:rsidR="003A3131">
        <w:rPr>
          <w:rFonts w:eastAsia="Times New Roman"/>
          <w:i w:val="0"/>
          <w:iCs w:val="0"/>
          <w:lang w:eastAsia="ru-RU"/>
        </w:rPr>
        <w:t>мотренным п.10.5</w:t>
      </w:r>
      <w:r w:rsidR="003A3131" w:rsidRPr="003A3131">
        <w:rPr>
          <w:rFonts w:eastAsia="Times New Roman"/>
          <w:i w:val="0"/>
          <w:iCs w:val="0"/>
          <w:lang w:eastAsia="ru-RU"/>
        </w:rPr>
        <w:t>.</w:t>
      </w:r>
      <w:r w:rsidR="003A3131">
        <w:rPr>
          <w:rFonts w:eastAsia="Times New Roman"/>
          <w:i w:val="0"/>
          <w:iCs w:val="0"/>
          <w:lang w:eastAsia="ru-RU"/>
        </w:rPr>
        <w:t>2.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 w:rsidR="00166E3B">
        <w:rPr>
          <w:rFonts w:eastAsia="Times New Roman"/>
          <w:i w:val="0"/>
          <w:iCs w:val="0"/>
          <w:lang w:eastAsia="ru-RU"/>
        </w:rPr>
        <w:t>Исполнитель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permStart w:id="1049640501" w:edGrp="everyone"/>
      <w:r w:rsidR="0072589C">
        <w:rPr>
          <w:rFonts w:eastAsia="Times New Roman"/>
          <w:i w:val="0"/>
          <w:iCs w:val="0"/>
          <w:lang w:eastAsia="ru-RU"/>
        </w:rPr>
        <w:t>5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10"/>
      <w:permEnd w:id="1049640501"/>
      <w:r w:rsidR="0072589C">
        <w:rPr>
          <w:rFonts w:eastAsia="Times New Roman"/>
          <w:i w:val="0"/>
          <w:iCs w:val="0"/>
          <w:lang w:eastAsia="ru-RU"/>
        </w:rPr>
        <w:t>% от Ц</w:t>
      </w:r>
      <w:r>
        <w:rPr>
          <w:rFonts w:eastAsia="Times New Roman"/>
          <w:i w:val="0"/>
          <w:iCs w:val="0"/>
          <w:lang w:eastAsia="ru-RU"/>
        </w:rPr>
        <w:t>ены Услуг.</w:t>
      </w:r>
    </w:p>
    <w:p w14:paraId="5EF683A5" w14:textId="77777777" w:rsidR="003207B0" w:rsidRPr="00E64A1F" w:rsidRDefault="003207B0" w:rsidP="00E64A1F">
      <w:pPr>
        <w:pStyle w:val="ConsPlusNormal"/>
        <w:jc w:val="both"/>
        <w:rPr>
          <w:bCs/>
        </w:rPr>
      </w:pPr>
    </w:p>
    <w:p w14:paraId="4E76474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2A9A43F1" w14:textId="758A4C9D" w:rsidR="00F30746" w:rsidRPr="004B5AB3" w:rsidRDefault="0019212C" w:rsidP="004B5AB3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bookmarkStart w:id="11" w:name="_Ref328406247"/>
      <w:permStart w:id="684547379" w:edGrp="everyone"/>
      <w:r w:rsidRPr="004B5AB3">
        <w:rPr>
          <w:rFonts w:ascii="Tahoma" w:hAnsi="Tahoma" w:cs="Tahoma"/>
        </w:rPr>
        <w:t xml:space="preserve">От имени Заказчика по вопросам </w:t>
      </w:r>
      <w:r w:rsidR="004741E3" w:rsidRPr="004B5AB3">
        <w:rPr>
          <w:rFonts w:ascii="Tahoma" w:hAnsi="Tahoma" w:cs="Tahoma"/>
        </w:rPr>
        <w:t xml:space="preserve">контроля исполнения настоящего Договора, </w:t>
      </w:r>
      <w:r w:rsidRPr="004B5AB3">
        <w:rPr>
          <w:rFonts w:ascii="Tahoma" w:hAnsi="Tahoma" w:cs="Tahoma"/>
        </w:rPr>
        <w:t xml:space="preserve">подписания актов оказанных </w:t>
      </w:r>
      <w:r w:rsidR="00DF488B" w:rsidRPr="004B5AB3">
        <w:rPr>
          <w:rFonts w:ascii="Tahoma" w:hAnsi="Tahoma" w:cs="Tahoma"/>
        </w:rPr>
        <w:t>Услуг</w:t>
      </w:r>
      <w:r w:rsidRPr="004B5AB3">
        <w:rPr>
          <w:rFonts w:ascii="Tahoma" w:hAnsi="Tahoma" w:cs="Tahoma"/>
          <w:color w:val="000000" w:themeColor="text1"/>
        </w:rPr>
        <w:t>,</w:t>
      </w:r>
      <w:r w:rsidRPr="004B5AB3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Договора, согласования (подтверждения)</w:t>
      </w:r>
      <w:r w:rsidR="008B0B8F" w:rsidRPr="004B5AB3">
        <w:rPr>
          <w:rFonts w:ascii="Tahoma" w:hAnsi="Tahoma" w:cs="Tahoma"/>
        </w:rPr>
        <w:t xml:space="preserve"> </w:t>
      </w:r>
      <w:r w:rsidR="00E02552" w:rsidRPr="004B5AB3">
        <w:rPr>
          <w:rFonts w:ascii="Tahoma" w:hAnsi="Tahoma" w:cs="Tahoma"/>
        </w:rPr>
        <w:t>к</w:t>
      </w:r>
      <w:r w:rsidR="00E967D7" w:rsidRPr="004B5AB3">
        <w:rPr>
          <w:rFonts w:ascii="Tahoma" w:hAnsi="Tahoma" w:cs="Tahoma"/>
        </w:rPr>
        <w:t>алькуляций</w:t>
      </w:r>
      <w:r w:rsidRPr="004B5AB3">
        <w:rPr>
          <w:rFonts w:ascii="Tahoma" w:hAnsi="Tahoma" w:cs="Tahoma"/>
        </w:rPr>
        <w:t xml:space="preserve">, подготовки и согласования технических приложений к Договору, выступает </w:t>
      </w:r>
      <w:r w:rsidR="00065EC3" w:rsidRPr="004B5AB3">
        <w:rPr>
          <w:rFonts w:ascii="Tahoma" w:hAnsi="Tahoma" w:cs="Tahoma"/>
        </w:rPr>
        <w:t>обособленное подразделение (филиал):</w:t>
      </w:r>
      <w:bookmarkEnd w:id="11"/>
    </w:p>
    <w:p w14:paraId="287ED7BE" w14:textId="25276699" w:rsidR="00E7158C" w:rsidRDefault="00451D3B" w:rsidP="00E7158C">
      <w:pPr>
        <w:autoSpaceDE w:val="0"/>
        <w:autoSpaceDN w:val="0"/>
        <w:spacing w:after="0" w:line="240" w:lineRule="auto"/>
      </w:pPr>
      <w:r w:rsidRPr="004B5AB3">
        <w:rPr>
          <w:rFonts w:ascii="Tahoma" w:hAnsi="Tahoma" w:cs="Tahoma"/>
          <w:color w:val="000000"/>
          <w:szCs w:val="20"/>
        </w:rPr>
        <w:t xml:space="preserve">Наименование: </w:t>
      </w:r>
      <w:r w:rsidR="00E55C3F" w:rsidRPr="004B5AB3">
        <w:rPr>
          <w:rFonts w:ascii="Tahoma" w:hAnsi="Tahoma" w:cs="Tahoma"/>
          <w:color w:val="000000"/>
          <w:szCs w:val="20"/>
        </w:rPr>
        <w:t>_</w:t>
      </w:r>
      <w:r w:rsidR="00E7158C" w:rsidRPr="00E7158C">
        <w:rPr>
          <w:rFonts w:ascii="Segoe UI" w:hAnsi="Segoe UI" w:cs="Segoe UI"/>
          <w:color w:val="000000"/>
          <w:szCs w:val="20"/>
        </w:rPr>
        <w:t xml:space="preserve"> </w:t>
      </w:r>
      <w:r w:rsidR="00E7158C">
        <w:rPr>
          <w:rFonts w:ascii="Segoe UI" w:hAnsi="Segoe UI" w:cs="Segoe UI"/>
          <w:color w:val="000000"/>
          <w:szCs w:val="20"/>
        </w:rPr>
        <w:t>АО "ЭнергосбыТ Плюс"</w:t>
      </w:r>
    </w:p>
    <w:p w14:paraId="1433835B" w14:textId="47836B15" w:rsidR="0019212C" w:rsidRPr="004B5AB3" w:rsidRDefault="00065EC3" w:rsidP="004B5AB3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Упо</w:t>
      </w:r>
      <w:r w:rsidR="00451D3B" w:rsidRPr="004B5AB3">
        <w:rPr>
          <w:rFonts w:ascii="Tahoma" w:hAnsi="Tahoma" w:cs="Tahoma"/>
          <w:color w:val="000000"/>
          <w:szCs w:val="20"/>
        </w:rPr>
        <w:t>лномоченные лица:</w:t>
      </w:r>
      <w:r w:rsidR="00E7158C">
        <w:rPr>
          <w:rFonts w:ascii="Tahoma" w:hAnsi="Tahoma" w:cs="Tahoma"/>
          <w:color w:val="000000"/>
          <w:szCs w:val="20"/>
        </w:rPr>
        <w:t xml:space="preserve"> Руководитель управления клиентского сервиса Грачева М.А.</w:t>
      </w:r>
    </w:p>
    <w:p w14:paraId="711F3A33" w14:textId="09571EB0" w:rsidR="003E2954" w:rsidRDefault="0019212C" w:rsidP="004B5AB3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Стороны назначают ответственных за исполнение настоящего Договора:</w:t>
      </w:r>
    </w:p>
    <w:p w14:paraId="1742FEEC" w14:textId="3A63B26F" w:rsidR="00451D3B" w:rsidRPr="00E7158C" w:rsidRDefault="003E2954" w:rsidP="004B5AB3">
      <w:pPr>
        <w:pStyle w:val="ConsNormal"/>
        <w:ind w:firstLine="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от Заказчика </w:t>
      </w:r>
      <w:r w:rsidR="00E7158C">
        <w:rPr>
          <w:rFonts w:ascii="Tahoma" w:hAnsi="Tahoma" w:cs="Tahoma"/>
        </w:rPr>
        <w:t xml:space="preserve">Зимина Елена Владимировна </w:t>
      </w:r>
      <w:r w:rsidR="00451D3B" w:rsidRPr="004B5AB3">
        <w:rPr>
          <w:rFonts w:ascii="Tahoma" w:hAnsi="Tahoma" w:cs="Tahoma"/>
        </w:rPr>
        <w:t xml:space="preserve">телефон </w:t>
      </w:r>
      <w:r w:rsidR="00E7158C">
        <w:rPr>
          <w:rFonts w:ascii="Tahoma" w:hAnsi="Tahoma" w:cs="Tahoma"/>
        </w:rPr>
        <w:t>9619245502</w:t>
      </w:r>
      <w:r w:rsidR="00451D3B" w:rsidRPr="004B5AB3">
        <w:rPr>
          <w:rFonts w:ascii="Tahoma" w:hAnsi="Tahoma" w:cs="Tahoma"/>
        </w:rPr>
        <w:t xml:space="preserve">, </w:t>
      </w:r>
      <w:r w:rsidR="00451D3B" w:rsidRPr="004B5AB3">
        <w:rPr>
          <w:rFonts w:ascii="Tahoma" w:hAnsi="Tahoma" w:cs="Tahoma"/>
          <w:lang w:val="en-US"/>
        </w:rPr>
        <w:t>e</w:t>
      </w:r>
      <w:r w:rsidR="00451D3B" w:rsidRPr="004B5AB3">
        <w:rPr>
          <w:rFonts w:ascii="Tahoma" w:hAnsi="Tahoma" w:cs="Tahoma"/>
        </w:rPr>
        <w:t>-</w:t>
      </w:r>
      <w:r w:rsidR="00451D3B" w:rsidRPr="004B5AB3">
        <w:rPr>
          <w:rFonts w:ascii="Tahoma" w:hAnsi="Tahoma" w:cs="Tahoma"/>
          <w:lang w:val="en-US"/>
        </w:rPr>
        <w:t>mail</w:t>
      </w:r>
      <w:r w:rsidR="00451D3B" w:rsidRPr="004B5AB3">
        <w:rPr>
          <w:rFonts w:ascii="Tahoma" w:hAnsi="Tahoma" w:cs="Tahoma"/>
        </w:rPr>
        <w:t>:</w:t>
      </w:r>
      <w:r w:rsidR="00E7158C" w:rsidRPr="00E7158C">
        <w:rPr>
          <w:rFonts w:ascii="Tahoma" w:hAnsi="Tahoma" w:cs="Tahoma"/>
        </w:rPr>
        <w:t xml:space="preserve"> </w:t>
      </w:r>
      <w:r w:rsidR="00E7158C">
        <w:rPr>
          <w:rFonts w:ascii="Tahoma" w:hAnsi="Tahoma" w:cs="Tahoma"/>
          <w:lang w:val="en-US"/>
        </w:rPr>
        <w:t>Elena</w:t>
      </w:r>
      <w:r w:rsidR="00E7158C" w:rsidRPr="00E7158C">
        <w:rPr>
          <w:rFonts w:ascii="Tahoma" w:hAnsi="Tahoma" w:cs="Tahoma"/>
        </w:rPr>
        <w:t>.</w:t>
      </w:r>
      <w:r w:rsidR="00E7158C">
        <w:rPr>
          <w:rFonts w:ascii="Tahoma" w:hAnsi="Tahoma" w:cs="Tahoma"/>
          <w:lang w:val="en-US"/>
        </w:rPr>
        <w:t>Zimina</w:t>
      </w:r>
      <w:r w:rsidR="00E7158C" w:rsidRPr="00E7158C">
        <w:rPr>
          <w:rFonts w:ascii="Tahoma" w:hAnsi="Tahoma" w:cs="Tahoma"/>
        </w:rPr>
        <w:t>@</w:t>
      </w:r>
      <w:r w:rsidR="00E7158C">
        <w:rPr>
          <w:rFonts w:ascii="Tahoma" w:hAnsi="Tahoma" w:cs="Tahoma"/>
          <w:lang w:val="en-US"/>
        </w:rPr>
        <w:t>esplus</w:t>
      </w:r>
      <w:r w:rsidR="00E7158C" w:rsidRPr="00E7158C">
        <w:rPr>
          <w:rFonts w:ascii="Tahoma" w:hAnsi="Tahoma" w:cs="Tahoma"/>
        </w:rPr>
        <w:t>.</w:t>
      </w:r>
      <w:r w:rsidR="00E7158C">
        <w:rPr>
          <w:rFonts w:ascii="Tahoma" w:hAnsi="Tahoma" w:cs="Tahoma"/>
          <w:lang w:val="en-US"/>
        </w:rPr>
        <w:t>ru</w:t>
      </w:r>
    </w:p>
    <w:p w14:paraId="003A5471" w14:textId="77777777" w:rsidR="00451D3B" w:rsidRPr="004B5AB3" w:rsidRDefault="00451D3B" w:rsidP="004B5AB3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от Исполнителя _____[Фамилия И.О.]___ телефон __________,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 ______________________.</w:t>
      </w:r>
    </w:p>
    <w:permEnd w:id="684547379"/>
    <w:p w14:paraId="58C62913" w14:textId="77777777" w:rsidR="00070975" w:rsidRPr="004B5AB3" w:rsidRDefault="00D00688" w:rsidP="004B5AB3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14:paraId="62FD0BD1" w14:textId="2EA855C8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согласия Заказчика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>не вправе:</w:t>
      </w:r>
    </w:p>
    <w:p w14:paraId="20BB442B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14:paraId="4B32E708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permStart w:id="315520598" w:edGrp="everyone"/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315520598"/>
    <w:p w14:paraId="7AD60DB2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передавать (уступать) третьим лицам и (или) обременять права в отношении каких-либо имущественных прав в отношении </w:t>
      </w:r>
      <w:r w:rsidR="00E02552" w:rsidRPr="004B5AB3">
        <w:rPr>
          <w:i w:val="0"/>
        </w:rPr>
        <w:t>Результата Услуг\Предмета Договора</w:t>
      </w:r>
      <w:r w:rsidRPr="004B5AB3">
        <w:rPr>
          <w:i w:val="0"/>
        </w:rPr>
        <w:t>;</w:t>
      </w:r>
    </w:p>
    <w:p w14:paraId="00D8662C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а также заключать иные сделки, в результате которых возникает или может возникнуть обременения прав (требований)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к Заказчику по Договору, и (или) иные об</w:t>
      </w:r>
      <w:r w:rsidR="00CE4032" w:rsidRPr="004B5AB3">
        <w:rPr>
          <w:i w:val="0"/>
        </w:rPr>
        <w:t>ременения, касающиеся Результата Услуг</w:t>
      </w:r>
      <w:r w:rsidRPr="004B5AB3">
        <w:rPr>
          <w:i w:val="0"/>
        </w:rPr>
        <w:t>/Предмета Договора.</w:t>
      </w:r>
    </w:p>
    <w:p w14:paraId="08D446E2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Стороны особо отмечают, что Заказчик на свое усмотрение принимает решение о выдаче или отказе в выдаче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2AFF59D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</w:t>
      </w:r>
      <w:r w:rsidR="00CE4032" w:rsidRPr="004B5AB3">
        <w:rPr>
          <w:i w:val="0"/>
        </w:rPr>
        <w:t>оказанных Услуг</w:t>
      </w:r>
      <w:r w:rsidRPr="004B5AB3">
        <w:rPr>
          <w:i w:val="0"/>
        </w:rPr>
        <w:t xml:space="preserve">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</w:t>
      </w:r>
      <w:r w:rsidR="00CE4032" w:rsidRPr="004B5AB3">
        <w:rPr>
          <w:i w:val="0"/>
        </w:rPr>
        <w:t xml:space="preserve"> оказанных</w:t>
      </w:r>
      <w:r w:rsidRPr="004B5AB3">
        <w:rPr>
          <w:i w:val="0"/>
        </w:rPr>
        <w:t xml:space="preserve"> </w:t>
      </w:r>
      <w:r w:rsidR="00CE4032" w:rsidRPr="004B5AB3">
        <w:rPr>
          <w:i w:val="0"/>
        </w:rPr>
        <w:t>Услуг</w:t>
      </w:r>
      <w:r w:rsidRPr="004B5AB3">
        <w:rPr>
          <w:i w:val="0"/>
        </w:rPr>
        <w:t xml:space="preserve">, штраф составляет </w:t>
      </w:r>
      <w:permStart w:id="1435242375" w:edGrp="everyone"/>
      <w:r w:rsidRPr="004B5AB3">
        <w:rPr>
          <w:i w:val="0"/>
        </w:rPr>
        <w:t xml:space="preserve">10 %(десять процентов) от </w:t>
      </w:r>
      <w:r w:rsidR="00A2747E" w:rsidRPr="004B5AB3">
        <w:rPr>
          <w:i w:val="0"/>
        </w:rPr>
        <w:t>Цены Услуг</w:t>
      </w:r>
      <w:r w:rsidRPr="004B5AB3">
        <w:rPr>
          <w:i w:val="0"/>
        </w:rPr>
        <w:t>.</w:t>
      </w:r>
      <w:permEnd w:id="1435242375"/>
    </w:p>
    <w:p w14:paraId="436E5F24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в соответствии с настоящей статьей Договора,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не будет применяться ответственность, установленная Договором.</w:t>
      </w:r>
    </w:p>
    <w:p w14:paraId="7C44B4CD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permStart w:id="38351811" w:edGrp="everyone"/>
      <w:r w:rsidRPr="004B5AB3">
        <w:rPr>
          <w:i w:val="0"/>
        </w:rPr>
        <w:t xml:space="preserve">Заказчик вправе уступить или заложить права (требования)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по Договору без согласия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на такую уступку.</w:t>
      </w:r>
    </w:p>
    <w:p w14:paraId="72D91CAC" w14:textId="1014DA83" w:rsidR="00070975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настоящим выражает согласие (заранее выданный акцепт) на замену стороны – Заказчика в Договоре на третье лицо. С момента получения </w:t>
      </w:r>
      <w:r w:rsidR="00E31764" w:rsidRPr="004B5AB3">
        <w:rPr>
          <w:i w:val="0"/>
        </w:rPr>
        <w:lastRenderedPageBreak/>
        <w:t>Исполнителем</w:t>
      </w:r>
      <w:r w:rsidRPr="004B5AB3">
        <w:rPr>
          <w:i w:val="0"/>
        </w:rPr>
        <w:t xml:space="preserve">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38351811"/>
    <w:p w14:paraId="0E2DEA99" w14:textId="77777777" w:rsidR="003E64C6" w:rsidRPr="004B5AB3" w:rsidRDefault="003E64C6" w:rsidP="004B5AB3">
      <w:pPr>
        <w:pStyle w:val="ConsPlusNormal"/>
        <w:jc w:val="both"/>
        <w:rPr>
          <w:i w:val="0"/>
        </w:rPr>
      </w:pPr>
    </w:p>
    <w:p w14:paraId="6F2742D7" w14:textId="657FC66F" w:rsidR="00747DB7" w:rsidRPr="00747DB7" w:rsidRDefault="00747DB7" w:rsidP="00747DB7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503C2DE3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2FB93A01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FF2F859" w14:textId="2422AF25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3207B0" w:rsidRPr="007D711D">
        <w:rPr>
          <w:i w:val="0"/>
        </w:rPr>
        <w:t>почтовой,</w:t>
      </w:r>
      <w:r w:rsidRPr="007D711D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572E732E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2C058780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6B2C0088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121D42BE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079624B4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260AD147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080B5A00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3688773C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530C58" w14:textId="77777777"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14:paraId="5F52C709" w14:textId="6CCE8307" w:rsidR="00747DB7" w:rsidRPr="00EE2101" w:rsidRDefault="00747DB7" w:rsidP="00EE2101">
      <w:r w:rsidRPr="007D711D">
        <w:rPr>
          <w:rFonts w:ascii="Tahoma" w:hAnsi="Tahoma" w:cs="Tahoma"/>
        </w:rPr>
        <w:t>12.12.1</w:t>
      </w:r>
      <w:permStart w:id="1157463346" w:edGrp="everyone"/>
      <w:r w:rsidRPr="007D711D">
        <w:rPr>
          <w:rFonts w:ascii="Tahoma" w:hAnsi="Tahoma" w:cs="Tahoma"/>
        </w:rPr>
        <w:t xml:space="preserve">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EE2101">
        <w:rPr>
          <w:rFonts w:ascii="Tahoma" w:hAnsi="Tahoma" w:cs="Tahoma"/>
          <w:spacing w:val="3"/>
          <w:szCs w:val="20"/>
        </w:rPr>
        <w:t>143421, Московская область, г.о. Красногорск, автодорога Балтия тер., 26-й км, д 5, стр.3, оф.513</w:t>
      </w:r>
    </w:p>
    <w:p w14:paraId="05AA9FC1" w14:textId="77777777"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lastRenderedPageBreak/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DBF6FC6" w14:textId="77777777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14:paraId="342FF5C4" w14:textId="72A25875" w:rsidR="00747DB7" w:rsidRPr="00FB6203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FB6203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FB6203">
        <w:rPr>
          <w:rFonts w:ascii="Tahoma" w:hAnsi="Tahoma" w:cs="Tahoma"/>
          <w:spacing w:val="-3"/>
          <w:szCs w:val="20"/>
        </w:rPr>
        <w:t xml:space="preserve">: </w:t>
      </w:r>
      <w:r w:rsidR="008A2ACF">
        <w:rPr>
          <w:rFonts w:ascii="Tahoma" w:hAnsi="Tahoma" w:cs="Tahoma"/>
          <w:spacing w:val="-3"/>
          <w:szCs w:val="20"/>
          <w:u w:val="single"/>
          <w:lang w:val="en-US"/>
        </w:rPr>
        <w:t>Elena</w:t>
      </w:r>
      <w:r w:rsidR="008A2ACF" w:rsidRPr="00FB6203">
        <w:rPr>
          <w:rFonts w:ascii="Tahoma" w:hAnsi="Tahoma" w:cs="Tahoma"/>
          <w:spacing w:val="-3"/>
          <w:szCs w:val="20"/>
          <w:u w:val="single"/>
        </w:rPr>
        <w:t>.</w:t>
      </w:r>
      <w:r w:rsidR="008A2ACF">
        <w:rPr>
          <w:rFonts w:ascii="Tahoma" w:hAnsi="Tahoma" w:cs="Tahoma"/>
          <w:spacing w:val="-3"/>
          <w:szCs w:val="20"/>
          <w:u w:val="single"/>
          <w:lang w:val="en-US"/>
        </w:rPr>
        <w:t>Zimina</w:t>
      </w:r>
      <w:r w:rsidR="008A2ACF" w:rsidRPr="00FB6203">
        <w:rPr>
          <w:rFonts w:ascii="Tahoma" w:hAnsi="Tahoma" w:cs="Tahoma"/>
          <w:spacing w:val="-3"/>
          <w:szCs w:val="20"/>
          <w:u w:val="single"/>
        </w:rPr>
        <w:t>@</w:t>
      </w:r>
      <w:r w:rsidR="008A2ACF">
        <w:rPr>
          <w:rFonts w:ascii="Tahoma" w:hAnsi="Tahoma" w:cs="Tahoma"/>
          <w:spacing w:val="-3"/>
          <w:szCs w:val="20"/>
          <w:u w:val="single"/>
          <w:lang w:val="en-US"/>
        </w:rPr>
        <w:t>esplus</w:t>
      </w:r>
      <w:r w:rsidR="008A2ACF" w:rsidRPr="00FB6203">
        <w:rPr>
          <w:rFonts w:ascii="Tahoma" w:hAnsi="Tahoma" w:cs="Tahoma"/>
          <w:spacing w:val="-3"/>
          <w:szCs w:val="20"/>
          <w:u w:val="single"/>
        </w:rPr>
        <w:t>.</w:t>
      </w:r>
      <w:r w:rsidR="008A2ACF">
        <w:rPr>
          <w:rFonts w:ascii="Tahoma" w:hAnsi="Tahoma" w:cs="Tahoma"/>
          <w:spacing w:val="-3"/>
          <w:szCs w:val="20"/>
          <w:u w:val="single"/>
          <w:lang w:val="en-US"/>
        </w:rPr>
        <w:t>ru</w:t>
      </w:r>
      <w:r w:rsidRPr="00FB6203">
        <w:rPr>
          <w:rFonts w:ascii="Tahoma" w:hAnsi="Tahoma" w:cs="Tahoma"/>
          <w:szCs w:val="20"/>
        </w:rPr>
        <w:t>;</w:t>
      </w:r>
    </w:p>
    <w:p w14:paraId="2EF43D57" w14:textId="21AC4130" w:rsidR="00747DB7" w:rsidRPr="007D711D" w:rsidRDefault="002F508F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="00747DB7" w:rsidRPr="007D711D">
        <w:rPr>
          <w:rFonts w:ascii="Tahoma" w:hAnsi="Tahoma" w:cs="Tahoma"/>
        </w:rPr>
        <w:t>:</w:t>
      </w:r>
    </w:p>
    <w:p w14:paraId="6AE203FA" w14:textId="77777777" w:rsidR="00747DB7" w:rsidRPr="007D711D" w:rsidRDefault="00747DB7" w:rsidP="00747DB7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ermEnd w:id="1157463346"/>
    <w:p w14:paraId="445C26EE" w14:textId="77777777" w:rsidR="003E64C6" w:rsidRPr="004B5AB3" w:rsidRDefault="003E64C6" w:rsidP="004B5AB3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1E4E4C9C" w14:textId="77777777" w:rsidR="002326C7" w:rsidRPr="004B5AB3" w:rsidRDefault="002326C7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</w:t>
      </w:r>
      <w:r w:rsidR="00F01C8F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ая оговорка</w:t>
      </w:r>
    </w:p>
    <w:p w14:paraId="120B3BBB" w14:textId="75C625CB" w:rsidR="00987270" w:rsidRPr="00F84ED5" w:rsidRDefault="00843758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4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  <w:r w:rsidR="00987270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53FF3286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042245D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0479A38F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49845907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14:paraId="75582C9B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14:paraId="52B41FCF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63351872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6F7BBDD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3736C261" w14:textId="77777777" w:rsidR="00EA3F79" w:rsidRDefault="00987270" w:rsidP="00EA3F79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  <w:permStart w:id="1416720526" w:edGrp="everyone"/>
    </w:p>
    <w:p w14:paraId="77A11EB8" w14:textId="77777777" w:rsidR="001F2A51" w:rsidRDefault="001F2A51" w:rsidP="001F2A51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7B246723" w14:textId="77777777" w:rsidR="001F2A51" w:rsidRDefault="001F2A51" w:rsidP="001F2A5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3E9591F1" w14:textId="77777777" w:rsidR="001F2A51" w:rsidRDefault="001F2A51" w:rsidP="001F2A51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0B0C9781" w14:textId="77777777" w:rsidR="001F2A51" w:rsidRDefault="001F2A51" w:rsidP="001F2A5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ermEnd w:id="1416720526"/>
    <w:p w14:paraId="79F69811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lastRenderedPageBreak/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14:paraId="0434B698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754DA6C7" w14:textId="77777777"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  <w:permStart w:id="1205238536" w:edGrp="everyone"/>
    </w:p>
    <w:p w14:paraId="3F041E06" w14:textId="55AD6D84"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 w:rsidR="00843758">
        <w:rPr>
          <w:rFonts w:ascii="Tahoma" w:hAnsi="Tahoma" w:cs="Tahoma"/>
          <w:szCs w:val="20"/>
        </w:rPr>
        <w:t>.</w:t>
      </w:r>
    </w:p>
    <w:p w14:paraId="1C009E3B" w14:textId="3198A3DD" w:rsidR="00987270" w:rsidRPr="003A4D71" w:rsidRDefault="001F2A51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</w:t>
      </w:r>
      <w:r>
        <w:rPr>
          <w:rFonts w:ascii="Tahoma" w:hAnsi="Tahoma" w:cs="Tahoma"/>
          <w:szCs w:val="20"/>
        </w:rPr>
        <w:t>едомления о прекращении Догов</w:t>
      </w:r>
      <w:r w:rsidR="00987270" w:rsidRPr="00FC259A">
        <w:rPr>
          <w:rFonts w:ascii="Tahoma" w:hAnsi="Tahoma" w:cs="Tahoma"/>
          <w:szCs w:val="20"/>
        </w:rPr>
        <w:t>ора</w:t>
      </w:r>
      <w:r w:rsidR="00843758">
        <w:rPr>
          <w:rFonts w:ascii="Tahoma" w:hAnsi="Tahoma" w:cs="Tahoma"/>
          <w:szCs w:val="20"/>
        </w:rPr>
        <w:t>.</w:t>
      </w:r>
    </w:p>
    <w:permEnd w:id="1205238536"/>
    <w:p w14:paraId="2901CFB4" w14:textId="77777777" w:rsidR="00D56233" w:rsidRPr="004B5AB3" w:rsidRDefault="00D56233" w:rsidP="00D5623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792B8D23" w14:textId="77777777" w:rsidR="002326C7" w:rsidRPr="004B5AB3" w:rsidRDefault="002326C7" w:rsidP="004B5AB3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16D2706D" w14:textId="13640435" w:rsidR="00F01C8F" w:rsidRPr="004B5AB3" w:rsidRDefault="00F01C8F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  <w:permStart w:id="1554475093" w:edGrp="everyone"/>
      <w:permEnd w:id="1554475093"/>
    </w:p>
    <w:p w14:paraId="44053214" w14:textId="77777777" w:rsidR="00D56233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165EF65F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1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3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541E4A77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291B9AA9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230920A9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3036B003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3D0B3AE8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72DFAB9F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09C7EEB2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помеченной Раскрывающей стороной грифом </w:t>
      </w:r>
      <w:r w:rsidRPr="009653DA">
        <w:rPr>
          <w:rFonts w:ascii="Tahoma" w:eastAsia="Times New Roman" w:hAnsi="Tahoma" w:cs="Tahoma"/>
          <w:color w:val="000000"/>
          <w:szCs w:val="20"/>
        </w:rPr>
        <w:lastRenderedPageBreak/>
        <w:t>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561CE6EC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2DD3D7C8" w14:textId="23B2F62A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</w:t>
      </w:r>
      <w:r w:rsidR="003E2954">
        <w:rPr>
          <w:rFonts w:ascii="Tahoma" w:eastAsia="Times New Roman" w:hAnsi="Tahoma" w:cs="Tahoma"/>
          <w:szCs w:val="20"/>
        </w:rPr>
        <w:t>ктов приема-передачи документов</w:t>
      </w:r>
      <w:r w:rsidRPr="009653DA">
        <w:rPr>
          <w:rFonts w:ascii="Tahoma" w:eastAsia="Times New Roman" w:hAnsi="Tahoma" w:cs="Tahoma"/>
          <w:szCs w:val="20"/>
        </w:rPr>
        <w:t xml:space="preserve"> или электронных носителей информации;</w:t>
      </w:r>
    </w:p>
    <w:p w14:paraId="3309EAA6" w14:textId="26EF7925" w:rsidR="00D56233" w:rsidRPr="009653DA" w:rsidRDefault="003E2954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в случае </w:t>
      </w:r>
      <w:r w:rsidR="00D56233" w:rsidRPr="009653DA">
        <w:rPr>
          <w:rFonts w:ascii="Tahoma" w:eastAsia="Times New Roman" w:hAnsi="Tahoma" w:cs="Tahoma"/>
          <w:szCs w:val="20"/>
        </w:rPr>
        <w:t>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E7BB7BA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0B4410BF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4D432F60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5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257D545D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541A2922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14:paraId="0AA8E3C8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C372EC0" w14:textId="77777777"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3C092CFA" w14:textId="77777777"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470F599F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32EE0AB2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711D11A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033AF5FC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07FB6E9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53CE202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25B4305B" w14:textId="655464EC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</w:t>
      </w:r>
      <w:r w:rsidR="003E2954">
        <w:rPr>
          <w:rFonts w:ascii="Tahoma" w:eastAsia="Times New Roman" w:hAnsi="Tahoma" w:cs="Tahoma"/>
          <w:szCs w:val="20"/>
        </w:rPr>
        <w:t>,</w:t>
      </w:r>
      <w:r w:rsidRPr="009653DA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0CAFE675" w14:textId="6D3841D3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</w:t>
      </w:r>
      <w:r w:rsidR="003E2954">
        <w:rPr>
          <w:rFonts w:ascii="Tahoma" w:eastAsia="Times New Roman" w:hAnsi="Tahoma" w:cs="Tahoma"/>
          <w:szCs w:val="20"/>
        </w:rPr>
        <w:t xml:space="preserve">результате иных </w:t>
      </w:r>
      <w:r w:rsidRPr="009653DA">
        <w:rPr>
          <w:rFonts w:ascii="Tahoma" w:eastAsia="Times New Roman" w:hAnsi="Tahoma" w:cs="Tahoma"/>
          <w:szCs w:val="20"/>
        </w:rPr>
        <w:t>правомерных или противоправных деяний (действий, бездействия) Раскрывающей стороны;</w:t>
      </w:r>
    </w:p>
    <w:p w14:paraId="5328D059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FCDC8DC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49F9AA7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29FCE6BD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662CB40E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5C045D4B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2E7BE8C7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29DEEA9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5FD9B776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E60238D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0940B177" w14:textId="0AD53B8F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разрешать или запрещать доступ </w:t>
      </w:r>
      <w:r w:rsidR="003E2954">
        <w:rPr>
          <w:rFonts w:ascii="Tahoma" w:eastAsia="Times New Roman" w:hAnsi="Tahoma" w:cs="Tahoma"/>
          <w:szCs w:val="20"/>
        </w:rPr>
        <w:t xml:space="preserve">к конфиденциальной информации, </w:t>
      </w:r>
      <w:r w:rsidRPr="009653DA">
        <w:rPr>
          <w:rFonts w:ascii="Tahoma" w:eastAsia="Times New Roman" w:hAnsi="Tahoma" w:cs="Tahoma"/>
          <w:szCs w:val="20"/>
        </w:rPr>
        <w:t>определять порядок и условия доступа к этой информации третьих лиц;</w:t>
      </w:r>
    </w:p>
    <w:p w14:paraId="11E4E286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14D2DC50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785AB44A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</w:t>
      </w:r>
      <w:r w:rsidRPr="009653DA">
        <w:rPr>
          <w:rFonts w:ascii="Tahoma" w:eastAsia="Times New Roman" w:hAnsi="Tahoma" w:cs="Tahoma"/>
          <w:szCs w:val="20"/>
        </w:rPr>
        <w:lastRenderedPageBreak/>
        <w:t>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4AC362CF" w14:textId="1FB8ABAE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</w:t>
      </w:r>
      <w:r w:rsidR="003E2954">
        <w:rPr>
          <w:rFonts w:ascii="Tahoma" w:eastAsia="Times New Roman" w:hAnsi="Tahoma" w:cs="Tahoma"/>
          <w:szCs w:val="20"/>
        </w:rPr>
        <w:t>ны уплатить неустойку в размере</w:t>
      </w:r>
      <w:r w:rsidRPr="009653DA">
        <w:rPr>
          <w:rFonts w:ascii="Tahoma" w:eastAsia="Times New Roman" w:hAnsi="Tahoma" w:cs="Tahoma"/>
          <w:szCs w:val="20"/>
        </w:rPr>
        <w:t xml:space="preserve"> </w:t>
      </w:r>
      <w:permStart w:id="225915580" w:edGrp="everyone"/>
      <w:r w:rsidRPr="009653DA">
        <w:rPr>
          <w:rFonts w:ascii="Tahoma" w:eastAsia="Times New Roman" w:hAnsi="Tahoma" w:cs="Tahoma"/>
          <w:szCs w:val="20"/>
        </w:rPr>
        <w:t>500 000 (пятьсот тысяч)</w:t>
      </w:r>
      <w:permEnd w:id="225915580"/>
      <w:r w:rsidRPr="009653DA">
        <w:rPr>
          <w:rFonts w:ascii="Tahoma" w:eastAsia="Times New Roman" w:hAnsi="Tahoma" w:cs="Tahoma"/>
          <w:szCs w:val="20"/>
        </w:rPr>
        <w:t xml:space="preserve"> рублей.</w:t>
      </w:r>
    </w:p>
    <w:p w14:paraId="44B276A4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0D7E4A72" w14:textId="7C0E9FC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</w:t>
      </w:r>
      <w:r w:rsidR="003E2954">
        <w:rPr>
          <w:rFonts w:ascii="Tahoma" w:eastAsia="Times New Roman" w:hAnsi="Tahoma" w:cs="Tahoma"/>
          <w:szCs w:val="20"/>
        </w:rPr>
        <w:t>нциальности действует в течение</w:t>
      </w:r>
      <w:r w:rsidRPr="009653DA">
        <w:rPr>
          <w:rFonts w:ascii="Tahoma" w:eastAsia="Times New Roman" w:hAnsi="Tahoma" w:cs="Tahoma"/>
          <w:szCs w:val="20"/>
        </w:rPr>
        <w:t xml:space="preserve"> 3 (трех) лет с даты подписания Договора.</w:t>
      </w:r>
    </w:p>
    <w:p w14:paraId="40FABB39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6DED624E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6E85F05F" w14:textId="77777777" w:rsidR="004B5AB3" w:rsidRPr="004B5AB3" w:rsidRDefault="004B5AB3" w:rsidP="004B5AB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634D52" w14:textId="77777777" w:rsidR="00A2747E" w:rsidRPr="004B5AB3" w:rsidRDefault="00A2747E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339A1057" w14:textId="7B69DF1A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Настоящий Договор составлен </w:t>
      </w:r>
      <w:permStart w:id="327311436" w:edGrp="everyone"/>
      <w:r w:rsidRPr="004B5AB3">
        <w:rPr>
          <w:rFonts w:ascii="Tahoma" w:hAnsi="Tahoma" w:cs="Tahoma"/>
          <w:szCs w:val="20"/>
        </w:rPr>
        <w:t>в двух</w:t>
      </w:r>
      <w:permEnd w:id="327311436"/>
      <w:r w:rsidRPr="004B5AB3">
        <w:rPr>
          <w:rFonts w:ascii="Tahoma" w:hAnsi="Tahoma" w:cs="Tahoma"/>
          <w:szCs w:val="20"/>
        </w:rPr>
        <w:t xml:space="preserve"> подлинных идентичных экземплярах, имеющих </w:t>
      </w:r>
      <w:r w:rsidR="003207B0" w:rsidRPr="004B5AB3">
        <w:rPr>
          <w:rFonts w:ascii="Tahoma" w:hAnsi="Tahoma" w:cs="Tahoma"/>
          <w:szCs w:val="20"/>
        </w:rPr>
        <w:t>одинаковую юридическую</w:t>
      </w:r>
      <w:r w:rsidRPr="004B5AB3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3871B35F" w14:textId="6FD78CE8" w:rsidR="00A2747E" w:rsidRPr="004B5AB3" w:rsidRDefault="00B93FC2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954681082" w:edGrp="everyone"/>
      <w:r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</w:t>
      </w:r>
      <w:r w:rsidR="00F01C8F" w:rsidRPr="004B5AB3">
        <w:rPr>
          <w:rFonts w:ascii="Tahoma" w:hAnsi="Tahoma" w:cs="Tahoma"/>
          <w:szCs w:val="20"/>
        </w:rPr>
        <w:t>преамбуле</w:t>
      </w:r>
      <w:r w:rsidRPr="004B5AB3">
        <w:rPr>
          <w:rFonts w:ascii="Tahoma" w:hAnsi="Tahoma" w:cs="Tahoma"/>
          <w:szCs w:val="20"/>
        </w:rPr>
        <w:t xml:space="preserve"> Договора.</w:t>
      </w:r>
    </w:p>
    <w:permEnd w:id="1954681082"/>
    <w:p w14:paraId="7CFB0E36" w14:textId="77777777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После подписания Договора все предыдущие письменные и устные соглашения, переписка, переговоры между Сторонами, относящиеся к Договору, теряют </w:t>
      </w:r>
      <w:r w:rsidR="004741E3" w:rsidRPr="004B5AB3">
        <w:rPr>
          <w:rFonts w:ascii="Tahoma" w:hAnsi="Tahoma" w:cs="Tahoma"/>
          <w:szCs w:val="20"/>
        </w:rPr>
        <w:t>юридическую силу</w:t>
      </w:r>
      <w:r w:rsidRPr="004B5AB3">
        <w:rPr>
          <w:rFonts w:ascii="Tahoma" w:hAnsi="Tahoma" w:cs="Tahoma"/>
          <w:szCs w:val="20"/>
        </w:rPr>
        <w:t>.</w:t>
      </w:r>
    </w:p>
    <w:p w14:paraId="465D317E" w14:textId="77777777"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</w:t>
      </w:r>
      <w:r w:rsidR="00E31764" w:rsidRPr="004B5AB3">
        <w:rPr>
          <w:rFonts w:ascii="Tahoma" w:hAnsi="Tahoma" w:cs="Tahoma"/>
          <w:szCs w:val="20"/>
        </w:rPr>
        <w:t>Исполнитель,</w:t>
      </w:r>
      <w:r w:rsidRPr="004B5AB3">
        <w:rPr>
          <w:rFonts w:ascii="Tahoma" w:hAnsi="Tahoma" w:cs="Tahoma"/>
          <w:szCs w:val="20"/>
        </w:rPr>
        <w:t xml:space="preserve">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00407CA1" w14:textId="77777777"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44F9D566" w14:textId="77777777" w:rsidR="00D00688" w:rsidRPr="004B5AB3" w:rsidRDefault="00F67C76" w:rsidP="004B5AB3">
      <w:pPr>
        <w:pStyle w:val="afff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D00688" w:rsidRPr="004B5AB3">
        <w:rPr>
          <w:rFonts w:ascii="Tahoma" w:hAnsi="Tahoma" w:cs="Tahoma"/>
          <w:szCs w:val="20"/>
        </w:rPr>
        <w:t xml:space="preserve"> </w:t>
      </w:r>
      <w:r w:rsidR="00D3761F" w:rsidRPr="004B5AB3">
        <w:rPr>
          <w:rFonts w:ascii="Tahoma" w:hAnsi="Tahoma" w:cs="Tahoma"/>
          <w:szCs w:val="20"/>
        </w:rPr>
        <w:t xml:space="preserve">в срок не позднее 10 дней с момента наступления соответствующего события </w:t>
      </w:r>
      <w:r w:rsidR="00D00688" w:rsidRPr="004B5AB3">
        <w:rPr>
          <w:rFonts w:ascii="Tahoma" w:hAnsi="Tahoma" w:cs="Tahoma"/>
          <w:szCs w:val="20"/>
        </w:rPr>
        <w:t xml:space="preserve">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б) подаче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заявлений о признании его несостоятельным (банкротом); в) вынесении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решений уполномоченных органов, либо предъявлении к </w:t>
      </w:r>
      <w:r w:rsidR="00E31764" w:rsidRPr="004B5AB3">
        <w:rPr>
          <w:rFonts w:ascii="Tahoma" w:hAnsi="Tahoma" w:cs="Tahoma"/>
          <w:szCs w:val="20"/>
        </w:rPr>
        <w:t>Исполнителю</w:t>
      </w:r>
      <w:r w:rsidR="00D00688" w:rsidRPr="004B5AB3">
        <w:rPr>
          <w:rFonts w:ascii="Tahoma" w:hAnsi="Tahoma" w:cs="Tahoma"/>
          <w:szCs w:val="20"/>
        </w:rPr>
        <w:t xml:space="preserve"> исковых заявлений о взыскании денежных средств в размере более 25% (двадцати пяти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г) изъятие или наложении ареста на имущество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стоимостью более 10% (десяти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, либо имущество обеспечивающее </w:t>
      </w:r>
      <w:r w:rsidR="000F0D5F" w:rsidRPr="004B5AB3">
        <w:rPr>
          <w:rFonts w:ascii="Tahoma" w:hAnsi="Tahoma" w:cs="Tahoma"/>
          <w:szCs w:val="20"/>
        </w:rPr>
        <w:t>процесс оказания услуг</w:t>
      </w:r>
      <w:r w:rsidR="00D00688" w:rsidRPr="004B5AB3">
        <w:rPr>
          <w:rFonts w:ascii="Tahoma" w:hAnsi="Tahoma" w:cs="Tahoma"/>
          <w:szCs w:val="20"/>
        </w:rPr>
        <w:t xml:space="preserve">; д) иные события препятствующие исполнению обязательств по настоящему Договору. </w:t>
      </w:r>
    </w:p>
    <w:p w14:paraId="3F7C8AA4" w14:textId="326F3F08" w:rsidR="00D00688" w:rsidRPr="004B5AB3" w:rsidRDefault="00D00688" w:rsidP="000973F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r w:rsidR="00F67C76" w:rsidRPr="004B5AB3">
        <w:rPr>
          <w:rFonts w:ascii="Tahoma" w:hAnsi="Tahoma" w:cs="Tahoma"/>
          <w:szCs w:val="20"/>
        </w:rPr>
        <w:t xml:space="preserve">Исполнитель </w:t>
      </w:r>
      <w:r w:rsidRPr="004B5AB3">
        <w:rPr>
          <w:rFonts w:ascii="Tahoma" w:hAnsi="Tahoma" w:cs="Tahoma"/>
          <w:szCs w:val="20"/>
        </w:rPr>
        <w:t xml:space="preserve">несет ответственность и обязан уплатить Заказчику штраф в размере 1 % (один процент) от Цены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за каждый случай нарушения.</w:t>
      </w:r>
    </w:p>
    <w:p w14:paraId="27DF7C9D" w14:textId="6CCB782B" w:rsidR="00D00688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58C3F30E" w14:textId="77777777" w:rsidR="00A13321" w:rsidRPr="00F04365" w:rsidRDefault="00A13321" w:rsidP="00A13321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14:paraId="7050423D" w14:textId="2FA7A991" w:rsidR="00A13321" w:rsidRPr="00F04365" w:rsidRDefault="00A13321" w:rsidP="00A13321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</w:t>
      </w:r>
      <w:r w:rsidRPr="00F04365">
        <w:rPr>
          <w:rFonts w:ascii="Tahoma" w:hAnsi="Tahoma" w:cs="Tahoma"/>
          <w:szCs w:val="20"/>
        </w:rPr>
        <w:lastRenderedPageBreak/>
        <w:t>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520A1C6A" w14:textId="77777777" w:rsidR="00A13321" w:rsidRPr="00F04365" w:rsidRDefault="00A13321" w:rsidP="00A13321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68F0EAE4" w14:textId="77777777" w:rsidR="00A13321" w:rsidRDefault="00A13321" w:rsidP="00A13321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7D702B9A" w14:textId="77777777" w:rsidR="00A13321" w:rsidRDefault="00A13321" w:rsidP="00A1332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5345C009" w14:textId="77777777" w:rsidR="00A13321" w:rsidRDefault="00A13321" w:rsidP="00A1332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35E4F44F" w14:textId="77777777" w:rsidR="00A13321" w:rsidRDefault="00A13321" w:rsidP="00A1332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2B7D48C7" w14:textId="77777777" w:rsidR="00A13321" w:rsidRDefault="00A13321" w:rsidP="00A1332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14:paraId="005DB81D" w14:textId="77777777" w:rsidR="00A13321" w:rsidRDefault="00A13321" w:rsidP="00A1332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266CDE65" w14:textId="77777777" w:rsidR="00A13321" w:rsidRDefault="00A13321" w:rsidP="00A1332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399C8277" w14:textId="77777777" w:rsidR="00A13321" w:rsidRDefault="00A13321" w:rsidP="00A13321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4445D2D1" w14:textId="77777777" w:rsidR="00A13321" w:rsidRDefault="00A13321" w:rsidP="00A13321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45B56F9F" w14:textId="77777777" w:rsidR="00A13321" w:rsidRDefault="00A13321" w:rsidP="00A13321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5C87FC7A" w14:textId="77777777" w:rsidR="00A13321" w:rsidRDefault="00A13321" w:rsidP="00A13321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67EDCCBA" w14:textId="77777777" w:rsidR="00A13321" w:rsidRDefault="00A13321" w:rsidP="00A13321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28D3F7CE" w14:textId="77777777" w:rsidR="00A13321" w:rsidRDefault="00A13321" w:rsidP="00A13321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66D65374" w14:textId="77777777" w:rsidR="00A13321" w:rsidRPr="00F04365" w:rsidRDefault="00A13321" w:rsidP="00A13321">
      <w:pPr>
        <w:pStyle w:val="afffa"/>
        <w:widowControl w:val="0"/>
        <w:numPr>
          <w:ilvl w:val="2"/>
          <w:numId w:val="46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14:paraId="43BC4E01" w14:textId="77777777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</w:t>
      </w:r>
      <w:r w:rsidR="007903C1" w:rsidRPr="004B5AB3">
        <w:rPr>
          <w:rFonts w:ascii="Tahoma" w:hAnsi="Tahoma" w:cs="Tahoma"/>
          <w:szCs w:val="20"/>
        </w:rPr>
        <w:t>вляются его неотъемлемой частью</w:t>
      </w:r>
    </w:p>
    <w:p w14:paraId="2A095455" w14:textId="77777777" w:rsidR="007903C1" w:rsidRPr="004B5AB3" w:rsidRDefault="007903C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953770724" w:edGrp="everyone"/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14:paraId="42F4FDCC" w14:textId="05D08592" w:rsidR="0019212C" w:rsidRPr="004B5AB3" w:rsidRDefault="00C370F1" w:rsidP="004B5AB3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14:paraId="4E6D92ED" w14:textId="28DB970D" w:rsidR="00590253" w:rsidRDefault="003902CC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Смета</w:t>
      </w:r>
    </w:p>
    <w:p w14:paraId="4763AE24" w14:textId="77777777" w:rsidR="001F2A51" w:rsidRDefault="001F2A51" w:rsidP="001F2A51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1F2A51">
        <w:rPr>
          <w:rFonts w:ascii="Tahoma" w:hAnsi="Tahoma" w:cs="Tahoma"/>
          <w:szCs w:val="20"/>
        </w:rPr>
        <w:t xml:space="preserve">АКТ приемки-сдачи выполненных работ (оказанных услуг) </w:t>
      </w:r>
    </w:p>
    <w:p w14:paraId="1724BBDE" w14:textId="409F3BC9" w:rsidR="001F2A51" w:rsidRPr="004B5AB3" w:rsidRDefault="001F2A51" w:rsidP="001F2A51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1F2A51">
        <w:rPr>
          <w:rFonts w:ascii="Tahoma" w:hAnsi="Tahoma" w:cs="Tahoma"/>
          <w:szCs w:val="20"/>
        </w:rPr>
        <w:t>Информация о цепочке собственников (бенефициарах)</w:t>
      </w:r>
    </w:p>
    <w:p w14:paraId="11444610" w14:textId="6806E3FF" w:rsidR="00EB0A62" w:rsidRDefault="00EB0A62" w:rsidP="00EB0A62"/>
    <w:p w14:paraId="2B07F4CF" w14:textId="5D2C34F8" w:rsidR="00F251A1" w:rsidRPr="00EB0A62" w:rsidRDefault="00F251A1" w:rsidP="00EB0A62"/>
    <w:permEnd w:id="1953770724"/>
    <w:p w14:paraId="47C66898" w14:textId="77777777" w:rsidR="00AD09E0" w:rsidRPr="004B5AB3" w:rsidRDefault="00AD09E0" w:rsidP="004B5AB3">
      <w:pPr>
        <w:pStyle w:val="afffa"/>
        <w:widowControl w:val="0"/>
        <w:numPr>
          <w:ilvl w:val="0"/>
          <w:numId w:val="36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D09E0" w:rsidRPr="004B5AB3" w14:paraId="7E275102" w14:textId="77777777" w:rsidTr="00047441">
        <w:tc>
          <w:tcPr>
            <w:tcW w:w="4448" w:type="dxa"/>
          </w:tcPr>
          <w:p w14:paraId="21A76A2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2EA1542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AD09E0" w:rsidRPr="004B5AB3" w14:paraId="1DCEDEC3" w14:textId="77777777" w:rsidTr="00047441">
        <w:tc>
          <w:tcPr>
            <w:tcW w:w="4448" w:type="dxa"/>
          </w:tcPr>
          <w:p w14:paraId="455BB3EF" w14:textId="77777777" w:rsidR="00AD09E0" w:rsidRPr="004B5AB3" w:rsidRDefault="00AD09E0" w:rsidP="004B5AB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ermStart w:id="96470249" w:edGrp="everyone" w:colFirst="0" w:colLast="0"/>
            <w:permStart w:id="426331902" w:edGrp="everyone" w:colFirst="1" w:colLast="1"/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14:paraId="6A12BB8D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0F7CB99D" w14:textId="77777777" w:rsidR="001C51A2" w:rsidRPr="004B5AB3" w:rsidRDefault="001C51A2" w:rsidP="001C51A2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ЭнергосбыТ Плюс</w:t>
            </w: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»</w:t>
            </w:r>
          </w:p>
          <w:p w14:paraId="27D126EB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D09E0" w:rsidRPr="004B5AB3" w14:paraId="7751E66F" w14:textId="77777777" w:rsidTr="00047441">
        <w:tc>
          <w:tcPr>
            <w:tcW w:w="4448" w:type="dxa"/>
          </w:tcPr>
          <w:p w14:paraId="2444AD11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permStart w:id="1178206452" w:edGrp="everyone" w:colFirst="0" w:colLast="0"/>
            <w:permStart w:id="2102022482" w:edGrp="everyone" w:colFirst="1" w:colLast="1"/>
            <w:permEnd w:id="96470249"/>
            <w:permEnd w:id="426331902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14:paraId="79B030ED" w14:textId="40E5D3FD" w:rsidR="00AD09E0" w:rsidRPr="00516B5E" w:rsidRDefault="00516B5E" w:rsidP="00516B5E">
            <w:pPr>
              <w:autoSpaceDE w:val="0"/>
              <w:autoSpaceDN w:val="0"/>
              <w:spacing w:before="40" w:after="40" w:line="240" w:lineRule="auto"/>
            </w:pPr>
            <w:r>
              <w:rPr>
                <w:rFonts w:ascii="Segoe UI" w:hAnsi="Segoe UI" w:cs="Segoe UI"/>
                <w:color w:val="000000"/>
                <w:szCs w:val="20"/>
              </w:rPr>
              <w:t>143421, Московская область, г.о. Красногорск, тер. автодорога Балтия, км 26-й, д.5, стр.3, офис 513</w:t>
            </w:r>
          </w:p>
        </w:tc>
      </w:tr>
      <w:tr w:rsidR="00AD09E0" w:rsidRPr="004B5AB3" w14:paraId="5BA1518A" w14:textId="77777777" w:rsidTr="00047441">
        <w:tc>
          <w:tcPr>
            <w:tcW w:w="4448" w:type="dxa"/>
          </w:tcPr>
          <w:p w14:paraId="1C0237B9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928684413" w:edGrp="everyone" w:colFirst="0" w:colLast="0"/>
            <w:permStart w:id="187592064" w:edGrp="everyone" w:colFirst="1" w:colLast="1"/>
            <w:permEnd w:id="1178206452"/>
            <w:permEnd w:id="2102022482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14:paraId="1C207061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14:paraId="2383E73F" w14:textId="3949077C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="001C51A2" w:rsidRPr="003A345F">
              <w:rPr>
                <w:rFonts w:ascii="Tahoma" w:eastAsia="Times New Roman" w:hAnsi="Tahoma" w:cs="Tahoma"/>
                <w:spacing w:val="3"/>
                <w:szCs w:val="20"/>
              </w:rPr>
              <w:t>5612042824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1C51A2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="001C51A2" w:rsidRPr="003A345F">
              <w:rPr>
                <w:rFonts w:ascii="Tahoma" w:eastAsia="Times New Roman" w:hAnsi="Tahoma" w:cs="Tahoma"/>
                <w:spacing w:val="3"/>
                <w:szCs w:val="20"/>
              </w:rPr>
              <w:t>997650001</w:t>
            </w:r>
          </w:p>
          <w:p w14:paraId="164B2399" w14:textId="27835C09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1C51A2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1C51A2" w:rsidRPr="003A345F">
              <w:rPr>
                <w:rFonts w:ascii="Tahoma" w:eastAsia="Times New Roman" w:hAnsi="Tahoma" w:cs="Tahoma"/>
                <w:spacing w:val="-3"/>
                <w:szCs w:val="20"/>
              </w:rPr>
              <w:t>1055612021981</w:t>
            </w:r>
          </w:p>
        </w:tc>
      </w:tr>
      <w:tr w:rsidR="00AD09E0" w:rsidRPr="004B5AB3" w14:paraId="14854354" w14:textId="77777777" w:rsidTr="00047441">
        <w:tc>
          <w:tcPr>
            <w:tcW w:w="4448" w:type="dxa"/>
          </w:tcPr>
          <w:p w14:paraId="56C1F45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696270542" w:edGrp="everyone" w:colFirst="0" w:colLast="0"/>
            <w:permStart w:id="2002194141" w:edGrp="everyone" w:colFirst="1" w:colLast="1"/>
            <w:permEnd w:id="1928684413"/>
            <w:permEnd w:id="187592064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C8C729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14:paraId="568D6A40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14:paraId="0A320AD8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E6F9051" w14:textId="77777777" w:rsidR="001C51A2" w:rsidRPr="004B5AB3" w:rsidRDefault="001C51A2" w:rsidP="001C51A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Р/с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№40702810700010103178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в </w:t>
            </w:r>
            <w:r w:rsidRPr="003A345F">
              <w:rPr>
                <w:rFonts w:ascii="Tahoma" w:eastAsia="Times New Roman" w:hAnsi="Tahoma" w:cs="Tahoma"/>
                <w:spacing w:val="-3"/>
                <w:szCs w:val="20"/>
              </w:rPr>
              <w:t>Московском филиале ПАО «МЕТКОМБАНК» г. Москв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а</w:t>
            </w:r>
          </w:p>
          <w:p w14:paraId="045201F7" w14:textId="77777777" w:rsidR="00AD09E0" w:rsidRDefault="001C51A2" w:rsidP="001C51A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3A345F">
              <w:rPr>
                <w:rFonts w:ascii="Tahoma" w:eastAsia="Times New Roman" w:hAnsi="Tahoma" w:cs="Tahoma"/>
                <w:spacing w:val="-3"/>
                <w:szCs w:val="20"/>
              </w:rPr>
              <w:t>30101810945250000200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3A345F">
              <w:rPr>
                <w:rFonts w:ascii="Tahoma" w:eastAsia="Times New Roman" w:hAnsi="Tahoma" w:cs="Tahoma"/>
                <w:spacing w:val="-3"/>
                <w:szCs w:val="20"/>
              </w:rPr>
              <w:t>044525200</w:t>
            </w:r>
          </w:p>
          <w:p w14:paraId="15DE8447" w14:textId="1A4C8333" w:rsidR="001C51A2" w:rsidRPr="004B5AB3" w:rsidRDefault="001C51A2" w:rsidP="001C51A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AD09E0" w:rsidRPr="004B5AB3" w14:paraId="461C0B4B" w14:textId="77777777" w:rsidTr="00047441">
        <w:tc>
          <w:tcPr>
            <w:tcW w:w="4448" w:type="dxa"/>
          </w:tcPr>
          <w:p w14:paraId="5774B572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permStart w:id="527897191" w:edGrp="everyone" w:colFirst="0" w:colLast="0"/>
            <w:permStart w:id="209669795" w:edGrp="everyone" w:colFirst="1" w:colLast="1"/>
            <w:permEnd w:id="1696270542"/>
            <w:permEnd w:id="2002194141"/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14:paraId="3361BEA4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14:paraId="47DB6674" w14:textId="0276B968" w:rsidR="00AD09E0" w:rsidRPr="004B5AB3" w:rsidRDefault="00AD09E0" w:rsidP="00A1332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</w:t>
            </w:r>
            <w:r w:rsidR="001C51A2">
              <w:rPr>
                <w:rFonts w:ascii="Tahoma" w:eastAsia="Times New Roman" w:hAnsi="Tahoma" w:cs="Tahoma"/>
                <w:spacing w:val="-3"/>
                <w:szCs w:val="20"/>
              </w:rPr>
              <w:t>2</w:t>
            </w:r>
            <w:r w:rsidR="00A13321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14:paraId="46F657EB" w14:textId="730486C2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1C51A2">
              <w:rPr>
                <w:rFonts w:ascii="Tahoma" w:eastAsia="Times New Roman" w:hAnsi="Tahoma" w:cs="Tahoma"/>
                <w:spacing w:val="-3"/>
                <w:szCs w:val="20"/>
              </w:rPr>
              <w:t xml:space="preserve"> А.Б. Семенов</w:t>
            </w:r>
            <w:r w:rsidR="001C51A2"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14:paraId="73979BCC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14:paraId="1A40E19D" w14:textId="59889F28" w:rsidR="00AD09E0" w:rsidRPr="004B5AB3" w:rsidRDefault="00AD09E0" w:rsidP="00A1332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 w:rsidR="001C51A2">
              <w:rPr>
                <w:rFonts w:ascii="Tahoma" w:eastAsia="Times New Roman" w:hAnsi="Tahoma" w:cs="Tahoma"/>
                <w:spacing w:val="-3"/>
                <w:szCs w:val="20"/>
              </w:rPr>
              <w:t>2</w:t>
            </w:r>
            <w:r w:rsidR="00A13321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  <w:permEnd w:id="527897191"/>
      <w:permEnd w:id="209669795"/>
    </w:tbl>
    <w:p w14:paraId="3CEA0C1F" w14:textId="77777777" w:rsidR="00244392" w:rsidRPr="004B5AB3" w:rsidRDefault="00244392" w:rsidP="004B5AB3">
      <w:pPr>
        <w:spacing w:after="0" w:line="240" w:lineRule="auto"/>
        <w:contextualSpacing/>
        <w:rPr>
          <w:rFonts w:ascii="Tahoma" w:hAnsi="Tahoma" w:cs="Tahoma"/>
          <w:szCs w:val="20"/>
        </w:rPr>
      </w:pPr>
    </w:p>
    <w:sectPr w:rsidR="00244392" w:rsidRPr="004B5AB3" w:rsidSect="00425304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C0D96" w14:textId="77777777" w:rsidR="007370A1" w:rsidRDefault="007370A1">
      <w:pPr>
        <w:spacing w:after="0" w:line="240" w:lineRule="auto"/>
      </w:pPr>
      <w:r>
        <w:separator/>
      </w:r>
    </w:p>
  </w:endnote>
  <w:endnote w:type="continuationSeparator" w:id="0">
    <w:p w14:paraId="0651F8B3" w14:textId="77777777" w:rsidR="007370A1" w:rsidRDefault="00737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62368" w14:textId="77777777" w:rsidR="00047441" w:rsidRDefault="00047441">
    <w:pPr>
      <w:pStyle w:val="affd"/>
    </w:pPr>
    <w:r>
      <w:rPr>
        <w:color w:val="CEDBE6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011915FE" w14:textId="77777777" w:rsidR="00047441" w:rsidRDefault="000474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14:paraId="0AA5B410" w14:textId="4C0527B9" w:rsidR="00DB7D7D" w:rsidRDefault="00DB7D7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93C">
          <w:rPr>
            <w:noProof/>
          </w:rPr>
          <w:t>3</w:t>
        </w:r>
        <w:r>
          <w:fldChar w:fldCharType="end"/>
        </w:r>
      </w:p>
    </w:sdtContent>
  </w:sdt>
  <w:p w14:paraId="0EA86EFE" w14:textId="77777777" w:rsidR="00047441" w:rsidRPr="00A625EE" w:rsidRDefault="00047441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3D7CD" w14:textId="77777777" w:rsidR="00047441" w:rsidRDefault="00047441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79907" w14:textId="77777777" w:rsidR="007370A1" w:rsidRDefault="007370A1">
      <w:pPr>
        <w:spacing w:after="0" w:line="240" w:lineRule="auto"/>
      </w:pPr>
      <w:r>
        <w:separator/>
      </w:r>
    </w:p>
  </w:footnote>
  <w:footnote w:type="continuationSeparator" w:id="0">
    <w:p w14:paraId="2500491B" w14:textId="77777777" w:rsidR="007370A1" w:rsidRDefault="007370A1">
      <w:pPr>
        <w:spacing w:after="0" w:line="240" w:lineRule="auto"/>
      </w:pPr>
      <w:r>
        <w:continuationSeparator/>
      </w:r>
    </w:p>
  </w:footnote>
  <w:footnote w:id="1">
    <w:p w14:paraId="46E13A0E" w14:textId="7B1F265D" w:rsidR="00D56233" w:rsidRPr="004B5AB3" w:rsidRDefault="00D56233" w:rsidP="00D56233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</w:t>
      </w:r>
      <w:r w:rsidR="003E2954">
        <w:rPr>
          <w:rFonts w:ascii="Tahoma" w:eastAsia="Times New Roman" w:hAnsi="Tahoma" w:cs="Tahoma"/>
          <w:sz w:val="16"/>
          <w:szCs w:val="16"/>
        </w:rPr>
        <w:t>ость прямо или косвенно (в силу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14:paraId="497CFE55" w14:textId="287CD89C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</w:t>
      </w:r>
      <w:r w:rsidR="003E2954">
        <w:rPr>
          <w:rFonts w:ascii="Tahoma" w:hAnsi="Tahoma" w:cs="Tahoma"/>
          <w:sz w:val="16"/>
          <w:szCs w:val="16"/>
        </w:rPr>
        <w:t xml:space="preserve">ми, их Аффилированными лицами, </w:t>
      </w:r>
      <w:r w:rsidRPr="004B5AB3">
        <w:rPr>
          <w:rFonts w:ascii="Tahoma" w:hAnsi="Tahoma" w:cs="Tahoma"/>
          <w:sz w:val="16"/>
          <w:szCs w:val="16"/>
        </w:rPr>
        <w:t xml:space="preserve">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14:paraId="5B35D526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14:paraId="3B3EFD94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14:paraId="7A92EA62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14:paraId="7136A6B6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14:paraId="58A690B9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20B96" w14:textId="77777777" w:rsidR="00047441" w:rsidRDefault="00047441">
    <w:pPr>
      <w:pStyle w:val="affc"/>
      <w:jc w:val="right"/>
    </w:pPr>
    <w:r>
      <w:rPr>
        <w:color w:val="CEDBE6" w:themeColor="accent2" w:themeTint="80"/>
      </w:rPr>
      <w:sym w:font="Wingdings 3" w:char="F07D"/>
    </w:r>
    <w:r>
      <w:t xml:space="preserve"> </w:t>
    </w:r>
  </w:p>
  <w:p w14:paraId="3CB33E47" w14:textId="77777777" w:rsidR="00047441" w:rsidRDefault="00047441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78056" w14:textId="77777777" w:rsidR="00047441" w:rsidRPr="003A69F1" w:rsidRDefault="00047441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E3B8C"/>
    <w:multiLevelType w:val="hybridMultilevel"/>
    <w:tmpl w:val="B5F650A4"/>
    <w:lvl w:ilvl="0" w:tplc="3DE28E1A">
      <w:start w:val="1"/>
      <w:numFmt w:val="decimal"/>
      <w:lvlText w:val="14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93B6B72"/>
    <w:multiLevelType w:val="hybridMultilevel"/>
    <w:tmpl w:val="A2CE6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18" w15:restartNumberingAfterBreak="0">
    <w:nsid w:val="2EEE231E"/>
    <w:multiLevelType w:val="hybridMultilevel"/>
    <w:tmpl w:val="898C36BE"/>
    <w:lvl w:ilvl="0" w:tplc="8E12E20C">
      <w:start w:val="1"/>
      <w:numFmt w:val="decimal"/>
      <w:lvlText w:val="14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3EFA3E83"/>
    <w:multiLevelType w:val="multilevel"/>
    <w:tmpl w:val="E7F8BC20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7961E5"/>
    <w:multiLevelType w:val="multilevel"/>
    <w:tmpl w:val="B08EE422"/>
    <w:lvl w:ilvl="0">
      <w:start w:val="15"/>
      <w:numFmt w:val="decimal"/>
      <w:lvlText w:val="%1."/>
      <w:lvlJc w:val="left"/>
      <w:pPr>
        <w:ind w:left="555" w:hanging="555"/>
      </w:pPr>
      <w:rPr>
        <w:rFonts w:asciiTheme="minorHAnsi" w:hAnsiTheme="minorHAnsi" w:cstheme="minorBidi"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cstheme="minorBidi" w:hint="default"/>
      </w:rPr>
    </w:lvl>
  </w:abstractNum>
  <w:abstractNum w:abstractNumId="30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>
      <w:start w:val="1"/>
      <w:numFmt w:val="lowerLetter"/>
      <w:lvlText w:val="%2."/>
      <w:lvlJc w:val="left"/>
      <w:pPr>
        <w:ind w:left="930" w:hanging="360"/>
      </w:pPr>
    </w:lvl>
    <w:lvl w:ilvl="2" w:tplc="0419001B">
      <w:start w:val="1"/>
      <w:numFmt w:val="lowerRoman"/>
      <w:lvlText w:val="%3."/>
      <w:lvlJc w:val="right"/>
      <w:pPr>
        <w:ind w:left="1650" w:hanging="180"/>
      </w:pPr>
    </w:lvl>
    <w:lvl w:ilvl="3" w:tplc="0419000F">
      <w:start w:val="1"/>
      <w:numFmt w:val="decimal"/>
      <w:lvlText w:val="%4."/>
      <w:lvlJc w:val="left"/>
      <w:pPr>
        <w:ind w:left="2370" w:hanging="360"/>
      </w:pPr>
    </w:lvl>
    <w:lvl w:ilvl="4" w:tplc="04190019">
      <w:start w:val="1"/>
      <w:numFmt w:val="lowerLetter"/>
      <w:lvlText w:val="%5."/>
      <w:lvlJc w:val="left"/>
      <w:pPr>
        <w:ind w:left="3090" w:hanging="360"/>
      </w:pPr>
    </w:lvl>
    <w:lvl w:ilvl="5" w:tplc="0419001B">
      <w:start w:val="1"/>
      <w:numFmt w:val="lowerRoman"/>
      <w:lvlText w:val="%6."/>
      <w:lvlJc w:val="right"/>
      <w:pPr>
        <w:ind w:left="3810" w:hanging="180"/>
      </w:pPr>
    </w:lvl>
    <w:lvl w:ilvl="6" w:tplc="0419000F">
      <w:start w:val="1"/>
      <w:numFmt w:val="decimal"/>
      <w:lvlText w:val="%7."/>
      <w:lvlJc w:val="left"/>
      <w:pPr>
        <w:ind w:left="4530" w:hanging="360"/>
      </w:pPr>
    </w:lvl>
    <w:lvl w:ilvl="7" w:tplc="04190019">
      <w:start w:val="1"/>
      <w:numFmt w:val="lowerLetter"/>
      <w:lvlText w:val="%8."/>
      <w:lvlJc w:val="left"/>
      <w:pPr>
        <w:ind w:left="5250" w:hanging="360"/>
      </w:pPr>
    </w:lvl>
    <w:lvl w:ilvl="8" w:tplc="0419001B">
      <w:start w:val="1"/>
      <w:numFmt w:val="lowerRoman"/>
      <w:lvlText w:val="%9."/>
      <w:lvlJc w:val="right"/>
      <w:pPr>
        <w:ind w:left="5970" w:hanging="180"/>
      </w:pPr>
    </w:lvl>
  </w:abstractNum>
  <w:abstractNum w:abstractNumId="31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2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37" w15:restartNumberingAfterBreak="0">
    <w:nsid w:val="6A4076EF"/>
    <w:multiLevelType w:val="multilevel"/>
    <w:tmpl w:val="98BE2C2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8" w15:restartNumberingAfterBreak="0">
    <w:nsid w:val="6A725EE4"/>
    <w:multiLevelType w:val="hybridMultilevel"/>
    <w:tmpl w:val="00C26D64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0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1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4"/>
  </w:num>
  <w:num w:numId="6">
    <w:abstractNumId w:val="32"/>
  </w:num>
  <w:num w:numId="7">
    <w:abstractNumId w:val="7"/>
  </w:num>
  <w:num w:numId="8">
    <w:abstractNumId w:val="40"/>
  </w:num>
  <w:num w:numId="9">
    <w:abstractNumId w:val="20"/>
  </w:num>
  <w:num w:numId="10">
    <w:abstractNumId w:val="28"/>
  </w:num>
  <w:num w:numId="11">
    <w:abstractNumId w:val="25"/>
  </w:num>
  <w:num w:numId="12">
    <w:abstractNumId w:val="4"/>
  </w:num>
  <w:num w:numId="1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36"/>
  </w:num>
  <w:num w:numId="17">
    <w:abstractNumId w:val="5"/>
  </w:num>
  <w:num w:numId="18">
    <w:abstractNumId w:val="18"/>
  </w:num>
  <w:num w:numId="19">
    <w:abstractNumId w:val="19"/>
  </w:num>
  <w:num w:numId="20">
    <w:abstractNumId w:val="37"/>
  </w:num>
  <w:num w:numId="2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0"/>
  </w:num>
  <w:num w:numId="24">
    <w:abstractNumId w:val="33"/>
  </w:num>
  <w:num w:numId="25">
    <w:abstractNumId w:val="24"/>
  </w:num>
  <w:num w:numId="26">
    <w:abstractNumId w:val="21"/>
  </w:num>
  <w:num w:numId="27">
    <w:abstractNumId w:val="6"/>
  </w:num>
  <w:num w:numId="28">
    <w:abstractNumId w:val="35"/>
  </w:num>
  <w:num w:numId="29">
    <w:abstractNumId w:val="15"/>
  </w:num>
  <w:num w:numId="30">
    <w:abstractNumId w:val="8"/>
  </w:num>
  <w:num w:numId="31">
    <w:abstractNumId w:val="9"/>
  </w:num>
  <w:num w:numId="32">
    <w:abstractNumId w:val="13"/>
  </w:num>
  <w:num w:numId="33">
    <w:abstractNumId w:val="43"/>
  </w:num>
  <w:num w:numId="34">
    <w:abstractNumId w:val="22"/>
  </w:num>
  <w:num w:numId="35">
    <w:abstractNumId w:val="23"/>
  </w:num>
  <w:num w:numId="36">
    <w:abstractNumId w:val="11"/>
  </w:num>
  <w:num w:numId="37">
    <w:abstractNumId w:val="38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27"/>
  </w:num>
  <w:num w:numId="42">
    <w:abstractNumId w:val="16"/>
  </w:num>
  <w:num w:numId="43">
    <w:abstractNumId w:val="39"/>
  </w:num>
  <w:num w:numId="44">
    <w:abstractNumId w:val="14"/>
  </w:num>
  <w:num w:numId="45">
    <w:abstractNumId w:val="29"/>
  </w:num>
  <w:num w:numId="46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documentProtection w:edit="readOnly" w:enforcement="0"/>
  <w:defaultTabStop w:val="720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92"/>
    <w:rsid w:val="00017EE1"/>
    <w:rsid w:val="00020A5E"/>
    <w:rsid w:val="0003148C"/>
    <w:rsid w:val="000435A1"/>
    <w:rsid w:val="00047441"/>
    <w:rsid w:val="00057242"/>
    <w:rsid w:val="00064E15"/>
    <w:rsid w:val="00065EC3"/>
    <w:rsid w:val="00070975"/>
    <w:rsid w:val="00070D3B"/>
    <w:rsid w:val="000713CA"/>
    <w:rsid w:val="00092617"/>
    <w:rsid w:val="00092D4D"/>
    <w:rsid w:val="00095333"/>
    <w:rsid w:val="0009562A"/>
    <w:rsid w:val="000973F8"/>
    <w:rsid w:val="000C358B"/>
    <w:rsid w:val="000D0523"/>
    <w:rsid w:val="000E2533"/>
    <w:rsid w:val="000E3D78"/>
    <w:rsid w:val="000E4940"/>
    <w:rsid w:val="000F0D5F"/>
    <w:rsid w:val="00112A87"/>
    <w:rsid w:val="0012306D"/>
    <w:rsid w:val="00124644"/>
    <w:rsid w:val="00140041"/>
    <w:rsid w:val="00143197"/>
    <w:rsid w:val="00143431"/>
    <w:rsid w:val="00154B3D"/>
    <w:rsid w:val="00156D95"/>
    <w:rsid w:val="00162790"/>
    <w:rsid w:val="00166E3B"/>
    <w:rsid w:val="001766F6"/>
    <w:rsid w:val="00190F07"/>
    <w:rsid w:val="0019212C"/>
    <w:rsid w:val="00193A4B"/>
    <w:rsid w:val="001972E5"/>
    <w:rsid w:val="001A31B6"/>
    <w:rsid w:val="001B444E"/>
    <w:rsid w:val="001B6006"/>
    <w:rsid w:val="001C51A2"/>
    <w:rsid w:val="001C6209"/>
    <w:rsid w:val="001C7CF2"/>
    <w:rsid w:val="001F2A51"/>
    <w:rsid w:val="001F5C44"/>
    <w:rsid w:val="00206A88"/>
    <w:rsid w:val="0020760D"/>
    <w:rsid w:val="0021090C"/>
    <w:rsid w:val="00215FAB"/>
    <w:rsid w:val="002210EA"/>
    <w:rsid w:val="0022244C"/>
    <w:rsid w:val="00226EA9"/>
    <w:rsid w:val="00230209"/>
    <w:rsid w:val="002326C7"/>
    <w:rsid w:val="002349B5"/>
    <w:rsid w:val="00244392"/>
    <w:rsid w:val="00246D46"/>
    <w:rsid w:val="00251DE7"/>
    <w:rsid w:val="00252CB4"/>
    <w:rsid w:val="00253A17"/>
    <w:rsid w:val="00256661"/>
    <w:rsid w:val="00265A42"/>
    <w:rsid w:val="002823C2"/>
    <w:rsid w:val="00283E00"/>
    <w:rsid w:val="00291DF8"/>
    <w:rsid w:val="00297FAC"/>
    <w:rsid w:val="002A2E3E"/>
    <w:rsid w:val="002B3EA8"/>
    <w:rsid w:val="002C2D2E"/>
    <w:rsid w:val="002C2FB8"/>
    <w:rsid w:val="002C3C97"/>
    <w:rsid w:val="002C505D"/>
    <w:rsid w:val="002D215A"/>
    <w:rsid w:val="002D7784"/>
    <w:rsid w:val="002D7788"/>
    <w:rsid w:val="002E06F1"/>
    <w:rsid w:val="002F2EFA"/>
    <w:rsid w:val="002F4B7C"/>
    <w:rsid w:val="002F508F"/>
    <w:rsid w:val="002F50C7"/>
    <w:rsid w:val="002F5BEC"/>
    <w:rsid w:val="0030230C"/>
    <w:rsid w:val="0030747A"/>
    <w:rsid w:val="00310F83"/>
    <w:rsid w:val="003207B0"/>
    <w:rsid w:val="0032501B"/>
    <w:rsid w:val="00330993"/>
    <w:rsid w:val="003326AA"/>
    <w:rsid w:val="00337D18"/>
    <w:rsid w:val="00340FBB"/>
    <w:rsid w:val="0034511A"/>
    <w:rsid w:val="003532D9"/>
    <w:rsid w:val="0036167E"/>
    <w:rsid w:val="0036586A"/>
    <w:rsid w:val="00384599"/>
    <w:rsid w:val="003878D4"/>
    <w:rsid w:val="003902CC"/>
    <w:rsid w:val="00390E90"/>
    <w:rsid w:val="003937E7"/>
    <w:rsid w:val="0039418D"/>
    <w:rsid w:val="00396B52"/>
    <w:rsid w:val="003A3131"/>
    <w:rsid w:val="003A612B"/>
    <w:rsid w:val="003A69F1"/>
    <w:rsid w:val="003B12E2"/>
    <w:rsid w:val="003B4985"/>
    <w:rsid w:val="003B56AA"/>
    <w:rsid w:val="003C05FA"/>
    <w:rsid w:val="003C7022"/>
    <w:rsid w:val="003D1A05"/>
    <w:rsid w:val="003D457B"/>
    <w:rsid w:val="003E2954"/>
    <w:rsid w:val="003E64C6"/>
    <w:rsid w:val="00406978"/>
    <w:rsid w:val="00414DD4"/>
    <w:rsid w:val="00424550"/>
    <w:rsid w:val="004246BB"/>
    <w:rsid w:val="00424931"/>
    <w:rsid w:val="00425304"/>
    <w:rsid w:val="004343F6"/>
    <w:rsid w:val="0043455B"/>
    <w:rsid w:val="0044176C"/>
    <w:rsid w:val="00444AE8"/>
    <w:rsid w:val="00451D3B"/>
    <w:rsid w:val="00462167"/>
    <w:rsid w:val="004640C1"/>
    <w:rsid w:val="00466D5D"/>
    <w:rsid w:val="00467892"/>
    <w:rsid w:val="00473694"/>
    <w:rsid w:val="00473E28"/>
    <w:rsid w:val="004741E3"/>
    <w:rsid w:val="004A0330"/>
    <w:rsid w:val="004A0632"/>
    <w:rsid w:val="004A28E2"/>
    <w:rsid w:val="004B06C7"/>
    <w:rsid w:val="004B5AB3"/>
    <w:rsid w:val="004C3559"/>
    <w:rsid w:val="004D2CA3"/>
    <w:rsid w:val="004D5BE6"/>
    <w:rsid w:val="004E07DB"/>
    <w:rsid w:val="004E55BE"/>
    <w:rsid w:val="004F0BFE"/>
    <w:rsid w:val="004F301F"/>
    <w:rsid w:val="004F751D"/>
    <w:rsid w:val="0050236A"/>
    <w:rsid w:val="00505789"/>
    <w:rsid w:val="00512C08"/>
    <w:rsid w:val="005157BD"/>
    <w:rsid w:val="00516B5E"/>
    <w:rsid w:val="00517DB9"/>
    <w:rsid w:val="00520BD1"/>
    <w:rsid w:val="0052367F"/>
    <w:rsid w:val="00523BD2"/>
    <w:rsid w:val="00523DF0"/>
    <w:rsid w:val="00525C26"/>
    <w:rsid w:val="005420B8"/>
    <w:rsid w:val="005434E7"/>
    <w:rsid w:val="00543868"/>
    <w:rsid w:val="00547EF0"/>
    <w:rsid w:val="0055056A"/>
    <w:rsid w:val="00563D94"/>
    <w:rsid w:val="00570F21"/>
    <w:rsid w:val="0057405F"/>
    <w:rsid w:val="00575844"/>
    <w:rsid w:val="00590236"/>
    <w:rsid w:val="00590253"/>
    <w:rsid w:val="005A150F"/>
    <w:rsid w:val="005C41A4"/>
    <w:rsid w:val="005C4F5D"/>
    <w:rsid w:val="005D4C82"/>
    <w:rsid w:val="005E1737"/>
    <w:rsid w:val="005F38B7"/>
    <w:rsid w:val="005F5144"/>
    <w:rsid w:val="0061354D"/>
    <w:rsid w:val="00614F12"/>
    <w:rsid w:val="00615AF3"/>
    <w:rsid w:val="00643A15"/>
    <w:rsid w:val="00645236"/>
    <w:rsid w:val="00647089"/>
    <w:rsid w:val="006477E4"/>
    <w:rsid w:val="0065625D"/>
    <w:rsid w:val="006604FE"/>
    <w:rsid w:val="00674E0E"/>
    <w:rsid w:val="00677161"/>
    <w:rsid w:val="00681BB5"/>
    <w:rsid w:val="0069558B"/>
    <w:rsid w:val="00695898"/>
    <w:rsid w:val="006D26CE"/>
    <w:rsid w:val="006D2DF7"/>
    <w:rsid w:val="006D32B0"/>
    <w:rsid w:val="006D408E"/>
    <w:rsid w:val="006F09B1"/>
    <w:rsid w:val="00716155"/>
    <w:rsid w:val="00717937"/>
    <w:rsid w:val="0072589C"/>
    <w:rsid w:val="00725B0D"/>
    <w:rsid w:val="00730FF6"/>
    <w:rsid w:val="00733024"/>
    <w:rsid w:val="00736E58"/>
    <w:rsid w:val="007370A1"/>
    <w:rsid w:val="007373DF"/>
    <w:rsid w:val="00744285"/>
    <w:rsid w:val="00747DB7"/>
    <w:rsid w:val="00767643"/>
    <w:rsid w:val="00767FD0"/>
    <w:rsid w:val="007903C1"/>
    <w:rsid w:val="00796D51"/>
    <w:rsid w:val="007A40D6"/>
    <w:rsid w:val="007A677E"/>
    <w:rsid w:val="007B04D0"/>
    <w:rsid w:val="007B72D7"/>
    <w:rsid w:val="007C3A4E"/>
    <w:rsid w:val="007E5682"/>
    <w:rsid w:val="007E59F0"/>
    <w:rsid w:val="0080704C"/>
    <w:rsid w:val="00807400"/>
    <w:rsid w:val="00813A64"/>
    <w:rsid w:val="008212C4"/>
    <w:rsid w:val="00824211"/>
    <w:rsid w:val="00836757"/>
    <w:rsid w:val="00836F58"/>
    <w:rsid w:val="00841CBE"/>
    <w:rsid w:val="00842910"/>
    <w:rsid w:val="00843758"/>
    <w:rsid w:val="00851B07"/>
    <w:rsid w:val="00852D44"/>
    <w:rsid w:val="0086031B"/>
    <w:rsid w:val="00873F6F"/>
    <w:rsid w:val="008901C2"/>
    <w:rsid w:val="00890F11"/>
    <w:rsid w:val="00893F3E"/>
    <w:rsid w:val="0089406C"/>
    <w:rsid w:val="00896A2E"/>
    <w:rsid w:val="00896B0E"/>
    <w:rsid w:val="008A2ACF"/>
    <w:rsid w:val="008A75F1"/>
    <w:rsid w:val="008B0B8F"/>
    <w:rsid w:val="008B16BB"/>
    <w:rsid w:val="008B1A5A"/>
    <w:rsid w:val="008B3FDA"/>
    <w:rsid w:val="008C4892"/>
    <w:rsid w:val="008D2EB8"/>
    <w:rsid w:val="008D431C"/>
    <w:rsid w:val="008D4C61"/>
    <w:rsid w:val="008E5B1A"/>
    <w:rsid w:val="00903C56"/>
    <w:rsid w:val="00904FC4"/>
    <w:rsid w:val="00905285"/>
    <w:rsid w:val="00913664"/>
    <w:rsid w:val="0091694F"/>
    <w:rsid w:val="009241D3"/>
    <w:rsid w:val="00931D2E"/>
    <w:rsid w:val="00937047"/>
    <w:rsid w:val="0094016D"/>
    <w:rsid w:val="0094029A"/>
    <w:rsid w:val="00944239"/>
    <w:rsid w:val="0094443A"/>
    <w:rsid w:val="00947C22"/>
    <w:rsid w:val="00952DA8"/>
    <w:rsid w:val="00952F9F"/>
    <w:rsid w:val="00953A5E"/>
    <w:rsid w:val="0097002B"/>
    <w:rsid w:val="00970C1D"/>
    <w:rsid w:val="00981F71"/>
    <w:rsid w:val="00987270"/>
    <w:rsid w:val="00987B30"/>
    <w:rsid w:val="00992108"/>
    <w:rsid w:val="00993B32"/>
    <w:rsid w:val="00995D4E"/>
    <w:rsid w:val="009963FE"/>
    <w:rsid w:val="009A1BD4"/>
    <w:rsid w:val="009A4034"/>
    <w:rsid w:val="009A4161"/>
    <w:rsid w:val="009A6F9A"/>
    <w:rsid w:val="009B4CA3"/>
    <w:rsid w:val="009B7E3B"/>
    <w:rsid w:val="009C1F5B"/>
    <w:rsid w:val="009D6B68"/>
    <w:rsid w:val="009E7233"/>
    <w:rsid w:val="009E7AAE"/>
    <w:rsid w:val="009F39C4"/>
    <w:rsid w:val="009F3BBD"/>
    <w:rsid w:val="009F582E"/>
    <w:rsid w:val="00A00D05"/>
    <w:rsid w:val="00A05192"/>
    <w:rsid w:val="00A13321"/>
    <w:rsid w:val="00A149F9"/>
    <w:rsid w:val="00A14E98"/>
    <w:rsid w:val="00A23115"/>
    <w:rsid w:val="00A26659"/>
    <w:rsid w:val="00A2747E"/>
    <w:rsid w:val="00A36B32"/>
    <w:rsid w:val="00A5190C"/>
    <w:rsid w:val="00A625EE"/>
    <w:rsid w:val="00A646DA"/>
    <w:rsid w:val="00A6561A"/>
    <w:rsid w:val="00A73A13"/>
    <w:rsid w:val="00A94E2F"/>
    <w:rsid w:val="00A95BDF"/>
    <w:rsid w:val="00AA71B7"/>
    <w:rsid w:val="00AA71CF"/>
    <w:rsid w:val="00AB1070"/>
    <w:rsid w:val="00AB1DA2"/>
    <w:rsid w:val="00AB3579"/>
    <w:rsid w:val="00AB4142"/>
    <w:rsid w:val="00AB67A1"/>
    <w:rsid w:val="00AD09E0"/>
    <w:rsid w:val="00AD271B"/>
    <w:rsid w:val="00AD70DB"/>
    <w:rsid w:val="00AE57B0"/>
    <w:rsid w:val="00B051D2"/>
    <w:rsid w:val="00B051E9"/>
    <w:rsid w:val="00B15EA5"/>
    <w:rsid w:val="00B338F9"/>
    <w:rsid w:val="00B40AC4"/>
    <w:rsid w:val="00B53CFF"/>
    <w:rsid w:val="00B57BF8"/>
    <w:rsid w:val="00B66053"/>
    <w:rsid w:val="00B80D87"/>
    <w:rsid w:val="00B82B24"/>
    <w:rsid w:val="00B85442"/>
    <w:rsid w:val="00B86E90"/>
    <w:rsid w:val="00B908A2"/>
    <w:rsid w:val="00B93FC2"/>
    <w:rsid w:val="00B946D5"/>
    <w:rsid w:val="00B952C8"/>
    <w:rsid w:val="00B96768"/>
    <w:rsid w:val="00BA459B"/>
    <w:rsid w:val="00BA5054"/>
    <w:rsid w:val="00BA6056"/>
    <w:rsid w:val="00BB2482"/>
    <w:rsid w:val="00BC149B"/>
    <w:rsid w:val="00BD0BCA"/>
    <w:rsid w:val="00BE171B"/>
    <w:rsid w:val="00BE4023"/>
    <w:rsid w:val="00BF0D7A"/>
    <w:rsid w:val="00BF60A8"/>
    <w:rsid w:val="00BF67E4"/>
    <w:rsid w:val="00C01796"/>
    <w:rsid w:val="00C11008"/>
    <w:rsid w:val="00C14641"/>
    <w:rsid w:val="00C370F1"/>
    <w:rsid w:val="00C42ADD"/>
    <w:rsid w:val="00C50B23"/>
    <w:rsid w:val="00C5391F"/>
    <w:rsid w:val="00C641EF"/>
    <w:rsid w:val="00C650B3"/>
    <w:rsid w:val="00C72A9D"/>
    <w:rsid w:val="00C72CC6"/>
    <w:rsid w:val="00C739F6"/>
    <w:rsid w:val="00C75A4E"/>
    <w:rsid w:val="00C94F79"/>
    <w:rsid w:val="00CA093B"/>
    <w:rsid w:val="00CB1F31"/>
    <w:rsid w:val="00CB3711"/>
    <w:rsid w:val="00CB3DFA"/>
    <w:rsid w:val="00CC07AC"/>
    <w:rsid w:val="00CC6779"/>
    <w:rsid w:val="00CD19FC"/>
    <w:rsid w:val="00CD293C"/>
    <w:rsid w:val="00CE31D7"/>
    <w:rsid w:val="00CE4032"/>
    <w:rsid w:val="00CE4525"/>
    <w:rsid w:val="00CF06C1"/>
    <w:rsid w:val="00CF2195"/>
    <w:rsid w:val="00CF2F3E"/>
    <w:rsid w:val="00D00688"/>
    <w:rsid w:val="00D00CBC"/>
    <w:rsid w:val="00D01BFE"/>
    <w:rsid w:val="00D035C2"/>
    <w:rsid w:val="00D05723"/>
    <w:rsid w:val="00D10DE0"/>
    <w:rsid w:val="00D20FA0"/>
    <w:rsid w:val="00D21682"/>
    <w:rsid w:val="00D23C96"/>
    <w:rsid w:val="00D2778B"/>
    <w:rsid w:val="00D3761F"/>
    <w:rsid w:val="00D518BC"/>
    <w:rsid w:val="00D546C6"/>
    <w:rsid w:val="00D56233"/>
    <w:rsid w:val="00D83BFA"/>
    <w:rsid w:val="00D85005"/>
    <w:rsid w:val="00D8576D"/>
    <w:rsid w:val="00D86636"/>
    <w:rsid w:val="00D97832"/>
    <w:rsid w:val="00DA5A50"/>
    <w:rsid w:val="00DA6FD5"/>
    <w:rsid w:val="00DB2B9A"/>
    <w:rsid w:val="00DB332F"/>
    <w:rsid w:val="00DB7D7D"/>
    <w:rsid w:val="00DC25FA"/>
    <w:rsid w:val="00DC3097"/>
    <w:rsid w:val="00DC492D"/>
    <w:rsid w:val="00DC4D62"/>
    <w:rsid w:val="00DD0379"/>
    <w:rsid w:val="00DD1488"/>
    <w:rsid w:val="00DD26EB"/>
    <w:rsid w:val="00DD41E3"/>
    <w:rsid w:val="00DF488B"/>
    <w:rsid w:val="00E02552"/>
    <w:rsid w:val="00E0666A"/>
    <w:rsid w:val="00E1345D"/>
    <w:rsid w:val="00E2412C"/>
    <w:rsid w:val="00E31764"/>
    <w:rsid w:val="00E36825"/>
    <w:rsid w:val="00E44DE1"/>
    <w:rsid w:val="00E461D0"/>
    <w:rsid w:val="00E5267C"/>
    <w:rsid w:val="00E52C65"/>
    <w:rsid w:val="00E53584"/>
    <w:rsid w:val="00E55C3F"/>
    <w:rsid w:val="00E636CB"/>
    <w:rsid w:val="00E64A1F"/>
    <w:rsid w:val="00E7158C"/>
    <w:rsid w:val="00E7313A"/>
    <w:rsid w:val="00E73A9B"/>
    <w:rsid w:val="00E82520"/>
    <w:rsid w:val="00E82F0E"/>
    <w:rsid w:val="00E848A7"/>
    <w:rsid w:val="00E95B0A"/>
    <w:rsid w:val="00E967D7"/>
    <w:rsid w:val="00EA3F79"/>
    <w:rsid w:val="00EA4607"/>
    <w:rsid w:val="00EB04DD"/>
    <w:rsid w:val="00EB0A62"/>
    <w:rsid w:val="00EB2C02"/>
    <w:rsid w:val="00EE1C8D"/>
    <w:rsid w:val="00EE2101"/>
    <w:rsid w:val="00EE55F6"/>
    <w:rsid w:val="00EF1ED9"/>
    <w:rsid w:val="00F0093D"/>
    <w:rsid w:val="00F01C8F"/>
    <w:rsid w:val="00F0413F"/>
    <w:rsid w:val="00F05DE7"/>
    <w:rsid w:val="00F21C9A"/>
    <w:rsid w:val="00F2436D"/>
    <w:rsid w:val="00F251A1"/>
    <w:rsid w:val="00F30746"/>
    <w:rsid w:val="00F34871"/>
    <w:rsid w:val="00F40425"/>
    <w:rsid w:val="00F42956"/>
    <w:rsid w:val="00F43BE1"/>
    <w:rsid w:val="00F472A3"/>
    <w:rsid w:val="00F5181F"/>
    <w:rsid w:val="00F521BA"/>
    <w:rsid w:val="00F57ECB"/>
    <w:rsid w:val="00F60C24"/>
    <w:rsid w:val="00F615B3"/>
    <w:rsid w:val="00F66FDC"/>
    <w:rsid w:val="00F67C76"/>
    <w:rsid w:val="00F72D1A"/>
    <w:rsid w:val="00F74B07"/>
    <w:rsid w:val="00F74F80"/>
    <w:rsid w:val="00F75CA9"/>
    <w:rsid w:val="00F76C4F"/>
    <w:rsid w:val="00F85C02"/>
    <w:rsid w:val="00F873C0"/>
    <w:rsid w:val="00F87B8F"/>
    <w:rsid w:val="00F92F17"/>
    <w:rsid w:val="00F9629A"/>
    <w:rsid w:val="00FA02DD"/>
    <w:rsid w:val="00FA29A2"/>
    <w:rsid w:val="00FA6407"/>
    <w:rsid w:val="00FA6D1C"/>
    <w:rsid w:val="00FB2C88"/>
    <w:rsid w:val="00FB3D4F"/>
    <w:rsid w:val="00FB6203"/>
    <w:rsid w:val="00FB640E"/>
    <w:rsid w:val="00FC1E06"/>
    <w:rsid w:val="00FC37FD"/>
    <w:rsid w:val="00FC415F"/>
    <w:rsid w:val="00FD78BD"/>
    <w:rsid w:val="00FE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2AB29CBB"/>
  <w15:docId w15:val="{AB4B77EC-40C2-4D49-8BCF-1E4E9444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0"/>
    </w:rPr>
  </w:style>
  <w:style w:type="paragraph" w:styleId="1">
    <w:name w:val="heading 1"/>
    <w:basedOn w:val="a0"/>
    <w:next w:val="a0"/>
    <w:link w:val="10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</w:style>
  <w:style w:type="paragraph" w:styleId="a7">
    <w:name w:val="No Spacing"/>
    <w:basedOn w:val="a0"/>
    <w:link w:val="a8"/>
    <w:uiPriority w:val="99"/>
    <w:qFormat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Pr>
      <w:sz w:val="20"/>
    </w:rPr>
  </w:style>
  <w:style w:type="paragraph" w:styleId="a9">
    <w:name w:val="Closing"/>
    <w:basedOn w:val="a0"/>
    <w:link w:val="aa"/>
    <w:uiPriority w:val="7"/>
    <w:unhideWhenUsed/>
    <w:qFormat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</w:style>
  <w:style w:type="paragraph" w:customStyle="1" w:styleId="ab">
    <w:name w:val="Адрес получателя"/>
    <w:basedOn w:val="a7"/>
    <w:link w:val="ac"/>
    <w:uiPriority w:val="5"/>
    <w:qFormat/>
    <w:pPr>
      <w:spacing w:before="200" w:after="200" w:line="276" w:lineRule="auto"/>
      <w:contextualSpacing/>
    </w:pPr>
    <w:rPr>
      <w:rFonts w:asciiTheme="majorHAnsi" w:hAnsiTheme="majorHAnsi"/>
      <w:color w:val="9FB8C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Pr>
      <w:b/>
    </w:rPr>
  </w:style>
  <w:style w:type="paragraph" w:customStyle="1" w:styleId="af">
    <w:name w:val="Обратный адрес"/>
    <w:basedOn w:val="a7"/>
    <w:link w:val="af0"/>
    <w:uiPriority w:val="3"/>
    <w:qFormat/>
    <w:pPr>
      <w:spacing w:before="200" w:after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pPr>
      <w:spacing w:before="80"/>
    </w:pPr>
    <w:rPr>
      <w:b/>
      <w:color w:val="525A7D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Pr>
      <w:b/>
      <w:color w:val="525A7D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Pr>
      <w:rFonts w:asciiTheme="majorHAnsi" w:hAnsiTheme="majorHAnsi"/>
      <w:color w:val="9FB8CD" w:themeColor="accent2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2"/>
    <w:rPr>
      <w:rFonts w:asciiTheme="majorHAnsi" w:hAnsiTheme="majorHAnsi"/>
      <w:b/>
      <w:color w:val="525A7D" w:themeColor="accent1" w:themeShade="BF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5"/>
    <w:rPr>
      <w:rFonts w:asciiTheme="majorHAnsi" w:hAnsiTheme="majorHAnsi"/>
      <w:color w:val="9FB8CD" w:themeColor="accent2"/>
      <w:sz w:val="18"/>
    </w:rPr>
  </w:style>
  <w:style w:type="character" w:customStyle="1" w:styleId="af2">
    <w:name w:val="Имя получателя (знак)"/>
    <w:basedOn w:val="ac"/>
    <w:link w:val="af1"/>
    <w:uiPriority w:val="4"/>
    <w:rPr>
      <w:rFonts w:asciiTheme="majorHAnsi" w:hAnsiTheme="majorHAnsi"/>
      <w:b/>
      <w:color w:val="525A7D" w:themeColor="accent1" w:themeShade="BF"/>
      <w:sz w:val="20"/>
    </w:rPr>
  </w:style>
  <w:style w:type="paragraph" w:customStyle="1" w:styleId="af5">
    <w:name w:val="Имя отправителя (в подписи)"/>
    <w:basedOn w:val="a7"/>
    <w:uiPriority w:val="7"/>
    <w:pPr>
      <w:pBdr>
        <w:top w:val="single" w:sz="4" w:space="1" w:color="727CA3" w:themeColor="accent1"/>
      </w:pBdr>
      <w:ind w:right="4320"/>
    </w:pPr>
    <w:rPr>
      <w:b/>
      <w:color w:val="727CA3" w:themeColor="accent1"/>
    </w:rPr>
  </w:style>
  <w:style w:type="paragraph" w:styleId="af6">
    <w:name w:val="Signature"/>
    <w:basedOn w:val="a0"/>
    <w:link w:val="af7"/>
    <w:uiPriority w:val="99"/>
    <w:unhideWhenUsed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Pr>
      <w:sz w:val="20"/>
    </w:rPr>
  </w:style>
  <w:style w:type="paragraph" w:styleId="af8">
    <w:name w:val="Balloon Text"/>
    <w:basedOn w:val="a0"/>
    <w:link w:val="af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33"/>
    <w:qFormat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afc">
    <w:name w:val="Emphasis"/>
    <w:uiPriority w:val="20"/>
    <w:qFormat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</w:style>
  <w:style w:type="character" w:customStyle="1" w:styleId="10">
    <w:name w:val="Заголовок 1 Знак"/>
    <w:basedOn w:val="a1"/>
    <w:link w:val="1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">
    <w:name w:val="Hyperlink"/>
    <w:basedOn w:val="a1"/>
    <w:unhideWhenUsed/>
    <w:rPr>
      <w:color w:val="B292CA" w:themeColor="hyperlink"/>
      <w:u w:val="single"/>
    </w:rPr>
  </w:style>
  <w:style w:type="character" w:styleId="aff0">
    <w:name w:val="Intense Emphasis"/>
    <w:basedOn w:val="a1"/>
    <w:uiPriority w:val="21"/>
    <w:qFormat/>
    <w:rPr>
      <w:b/>
      <w:bCs/>
      <w:i/>
      <w:iCs/>
      <w:smallCaps/>
      <w:color w:val="727CA3" w:themeColor="accent1"/>
    </w:rPr>
  </w:style>
  <w:style w:type="paragraph" w:styleId="aff1">
    <w:name w:val="Intense Quote"/>
    <w:basedOn w:val="a0"/>
    <w:next w:val="a0"/>
    <w:link w:val="aff2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Pr>
      <w:b/>
      <w:bCs/>
      <w:i/>
      <w:iCs/>
      <w:color w:val="727CA3" w:themeColor="accent1"/>
    </w:rPr>
  </w:style>
  <w:style w:type="character" w:styleId="aff3">
    <w:name w:val="Intense Reference"/>
    <w:basedOn w:val="a1"/>
    <w:uiPriority w:val="32"/>
    <w:qFormat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000000" w:themeColor="text1"/>
    </w:rPr>
  </w:style>
  <w:style w:type="character" w:styleId="aff5">
    <w:name w:val="Strong"/>
    <w:uiPriority w:val="22"/>
    <w:qFormat/>
    <w:rPr>
      <w:b/>
      <w:bCs/>
    </w:rPr>
  </w:style>
  <w:style w:type="paragraph" w:styleId="aff6">
    <w:name w:val="Subtitle"/>
    <w:basedOn w:val="a0"/>
    <w:link w:val="aff7"/>
    <w:uiPriority w:val="11"/>
    <w:semiHidden/>
    <w:unhideWhenUsed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semiHidden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aff8">
    <w:name w:val="Subtle Emphasis"/>
    <w:basedOn w:val="a1"/>
    <w:uiPriority w:val="19"/>
    <w:qFormat/>
    <w:rPr>
      <w:i/>
      <w:iCs/>
    </w:rPr>
  </w:style>
  <w:style w:type="character" w:styleId="aff9">
    <w:name w:val="Subtle Reference"/>
    <w:basedOn w:val="a1"/>
    <w:uiPriority w:val="31"/>
    <w:qFormat/>
    <w:rPr>
      <w:smallCaps/>
    </w:rPr>
  </w:style>
  <w:style w:type="paragraph" w:styleId="affa">
    <w:name w:val="Title"/>
    <w:basedOn w:val="a0"/>
    <w:link w:val="affb"/>
    <w:uiPriority w:val="10"/>
    <w:semiHidden/>
    <w:unhideWhenUsed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semiHidden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Pr>
      <w:color w:val="808080"/>
    </w:rPr>
  </w:style>
  <w:style w:type="character" w:styleId="afff1">
    <w:name w:val="page number"/>
    <w:basedOn w:val="a1"/>
    <w:rsid w:val="0019212C"/>
  </w:style>
  <w:style w:type="paragraph" w:customStyle="1" w:styleId="ConsNormal">
    <w:name w:val="ConsNormal Знак"/>
    <w:link w:val="ConsNormal0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 Знак"/>
    <w:link w:val="ConsNormal"/>
    <w:rsid w:val="0019212C"/>
    <w:rPr>
      <w:rFonts w:ascii="Arial" w:eastAsia="Times New Roman" w:hAnsi="Arial" w:cs="Arial"/>
      <w:sz w:val="20"/>
      <w:szCs w:val="20"/>
    </w:rPr>
  </w:style>
  <w:style w:type="paragraph" w:styleId="afff2">
    <w:name w:val="Body Text"/>
    <w:basedOn w:val="a0"/>
    <w:link w:val="afff3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19212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0">
    <w:name w:val="Контракт-подпод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19212C"/>
    <w:rPr>
      <w:rFonts w:ascii="Times New Roman" w:eastAsia="Times New Roman" w:hAnsi="Times New Roman" w:cs="Times New Roman"/>
      <w:sz w:val="20"/>
      <w:szCs w:val="20"/>
    </w:rPr>
  </w:style>
  <w:style w:type="character" w:styleId="afff7">
    <w:name w:val="footnote reference"/>
    <w:uiPriority w:val="99"/>
    <w:rsid w:val="0019212C"/>
    <w:rPr>
      <w:vertAlign w:val="superscript"/>
    </w:rPr>
  </w:style>
  <w:style w:type="paragraph" w:styleId="afff8">
    <w:name w:val="Document Map"/>
    <w:basedOn w:val="a0"/>
    <w:link w:val="afff9"/>
    <w:semiHidden/>
    <w:rsid w:val="0019212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19212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F521BA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F521BA"/>
    <w:rPr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F521BA"/>
    <w:rPr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sz w:val="20"/>
    </w:rPr>
  </w:style>
  <w:style w:type="paragraph" w:customStyle="1" w:styleId="ConsPlusNormal">
    <w:name w:val="ConsPlusNormal"/>
    <w:rsid w:val="00D0068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unhideWhenUsed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326C7"/>
    <w:rPr>
      <w:sz w:val="20"/>
    </w:rPr>
  </w:style>
  <w:style w:type="paragraph" w:customStyle="1" w:styleId="a">
    <w:name w:val="Подпункт договора"/>
    <w:basedOn w:val="a0"/>
    <w:rsid w:val="002326C7"/>
    <w:pPr>
      <w:numPr>
        <w:ilvl w:val="1"/>
        <w:numId w:val="19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docdata">
    <w:name w:val="docdata"/>
    <w:aliases w:val="docy,v5,1829,bqiaagaaeyqcaaagiaiaaaotbaaabaeeaaaaaaaaaaaaaaaaaaaaaaaaaaaaaaaaaaaaaaaaaaaaaaaaaaaaaaaaaaaaaaaaaaaaaaaaaaaaaaaaaaaaaaaaaaaaaaaaaaaaaaaaaaaaaaaaaaaaaaaaaaaaaaaaaaaaaaaaaaaaaaaaaaaaaaaaaaaaaaaaaaaaaaaaaaaaaaaaaaaaaaaaaaaaaaaaaaaaaaaa"/>
    <w:basedOn w:val="a0"/>
    <w:rsid w:val="008B3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3">
    <w:name w:val="Revision"/>
    <w:hidden/>
    <w:uiPriority w:val="99"/>
    <w:semiHidden/>
    <w:rsid w:val="00896A2E"/>
    <w:pPr>
      <w:spacing w:after="0" w:line="240" w:lineRule="auto"/>
    </w:pPr>
    <w:rPr>
      <w:sz w:val="20"/>
    </w:rPr>
  </w:style>
  <w:style w:type="paragraph" w:styleId="affff4">
    <w:name w:val="endnote text"/>
    <w:basedOn w:val="a0"/>
    <w:link w:val="affff5"/>
    <w:uiPriority w:val="99"/>
    <w:semiHidden/>
    <w:unhideWhenUsed/>
    <w:rsid w:val="00CB3711"/>
    <w:pPr>
      <w:spacing w:after="0" w:line="240" w:lineRule="auto"/>
    </w:pPr>
    <w:rPr>
      <w:szCs w:val="20"/>
    </w:rPr>
  </w:style>
  <w:style w:type="character" w:customStyle="1" w:styleId="affff5">
    <w:name w:val="Текст концевой сноски Знак"/>
    <w:basedOn w:val="a1"/>
    <w:link w:val="affff4"/>
    <w:uiPriority w:val="99"/>
    <w:semiHidden/>
    <w:rsid w:val="00CB3711"/>
    <w:rPr>
      <w:sz w:val="20"/>
      <w:szCs w:val="20"/>
    </w:rPr>
  </w:style>
  <w:style w:type="character" w:styleId="affff6">
    <w:name w:val="endnote reference"/>
    <w:basedOn w:val="a1"/>
    <w:uiPriority w:val="99"/>
    <w:semiHidden/>
    <w:unhideWhenUsed/>
    <w:rsid w:val="00CB37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2.xml"/><Relationship Id="rId21" Type="http://schemas.openxmlformats.org/officeDocument/2006/relationships/theme" Target="theme/theme1.xml"/><Relationship Id="rId7" Type="http://schemas.openxmlformats.org/officeDocument/2006/relationships/customXml" Target="../customXml/item6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webSettings" Target="webSettings.xml"/><Relationship Id="rId5" Type="http://schemas.openxmlformats.org/officeDocument/2006/relationships/customXml" Target="../customXml/item4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3.xml"/><Relationship Id="rId9" Type="http://schemas.openxmlformats.org/officeDocument/2006/relationships/styles" Target="styles.xml"/><Relationship Id="rId14" Type="http://schemas.openxmlformats.org/officeDocument/2006/relationships/hyperlink" Target="https://www.tplusgroup.ru/kso/ethic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SelectedStyle=""/>
</file>

<file path=customXml/itemProps1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921ABE7-05D0-4A85-9F9F-50374BBE6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59CD23-8955-4B04-B30A-16173F900A53}">
  <ds:schemaRefs>
    <ds:schemaRef ds:uri="http://schemas.microsoft.com/office/2009/outspace/metadata"/>
  </ds:schemaRefs>
</ds:datastoreItem>
</file>

<file path=customXml/itemProps4.xml><?xml version="1.0" encoding="utf-8"?>
<ds:datastoreItem xmlns:ds="http://schemas.openxmlformats.org/officeDocument/2006/customXml" ds:itemID="{25805864-E5FE-41EC-B38F-71F383CFBE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1EDAAD-F88F-428B-91E2-EE954AEFE0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5F96A74E-63DE-46AE-AD43-33C858A3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</Template>
  <TotalTime>32</TotalTime>
  <Pages>15</Pages>
  <Words>10320</Words>
  <Characters>58830</Characters>
  <Application>Microsoft Office Word</Application>
  <DocSecurity>0</DocSecurity>
  <Lines>490</Lines>
  <Paragraphs>138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69012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Степанов</dc:creator>
  <cp:lastModifiedBy>Чумакова Валерия Витальевна</cp:lastModifiedBy>
  <cp:revision>12</cp:revision>
  <cp:lastPrinted>2017-06-29T14:49:00Z</cp:lastPrinted>
  <dcterms:created xsi:type="dcterms:W3CDTF">2022-09-19T06:48:00Z</dcterms:created>
  <dcterms:modified xsi:type="dcterms:W3CDTF">2022-12-22T09:39:00Z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